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3DB" w:rsidRPr="00AF2D05" w:rsidRDefault="003D0332" w:rsidP="00AF2D05">
      <w:pPr>
        <w:spacing w:line="276" w:lineRule="auto"/>
        <w:jc w:val="center"/>
        <w:rPr>
          <w:rFonts w:ascii="Berlin Sans FB" w:hAnsi="Berlin Sans FB" w:cs="Tahoma"/>
          <w:b/>
          <w:sz w:val="28"/>
        </w:rPr>
      </w:pPr>
      <w:r w:rsidRPr="00AF2D05">
        <w:rPr>
          <w:rFonts w:ascii="Berlin Sans FB" w:hAnsi="Berlin Sans FB" w:cs="Tahoma"/>
          <w:b/>
          <w:sz w:val="28"/>
        </w:rPr>
        <w:t>BAB</w:t>
      </w:r>
      <w:r w:rsidRPr="00AF2D05">
        <w:rPr>
          <w:rFonts w:ascii="Berlin Sans FB" w:hAnsi="Berlin Sans FB" w:cs="Tahoma"/>
          <w:b/>
          <w:sz w:val="28"/>
          <w:lang w:val="id-ID"/>
        </w:rPr>
        <w:t>.</w:t>
      </w:r>
      <w:r w:rsidRPr="00AF2D05">
        <w:rPr>
          <w:rFonts w:ascii="Berlin Sans FB" w:hAnsi="Berlin Sans FB" w:cs="Tahoma"/>
          <w:b/>
          <w:sz w:val="28"/>
        </w:rPr>
        <w:t>II</w:t>
      </w:r>
    </w:p>
    <w:p w:rsidR="00C613DB" w:rsidRDefault="003D0332" w:rsidP="00AF2D05">
      <w:pPr>
        <w:spacing w:line="276" w:lineRule="auto"/>
        <w:jc w:val="center"/>
        <w:rPr>
          <w:rFonts w:ascii="Berlin Sans FB" w:hAnsi="Berlin Sans FB" w:cs="Tahoma"/>
          <w:b/>
          <w:sz w:val="28"/>
        </w:rPr>
      </w:pPr>
      <w:r w:rsidRPr="00AF2D05">
        <w:rPr>
          <w:rFonts w:ascii="Berlin Sans FB" w:hAnsi="Berlin Sans FB" w:cs="Tahoma"/>
          <w:b/>
          <w:sz w:val="28"/>
        </w:rPr>
        <w:t xml:space="preserve">PERENCANAAN </w:t>
      </w:r>
      <w:r w:rsidRPr="00AF2D05">
        <w:rPr>
          <w:rFonts w:ascii="Berlin Sans FB" w:hAnsi="Berlin Sans FB" w:cs="Tahoma"/>
          <w:b/>
          <w:sz w:val="28"/>
          <w:lang w:val="id-ID"/>
        </w:rPr>
        <w:t>KINERJA</w:t>
      </w:r>
    </w:p>
    <w:p w:rsidR="00AF2D05" w:rsidRPr="00AF2D05" w:rsidRDefault="00AF2D05" w:rsidP="00AF2D05">
      <w:pPr>
        <w:spacing w:line="276" w:lineRule="auto"/>
        <w:jc w:val="center"/>
        <w:rPr>
          <w:rFonts w:ascii="Berlin Sans FB" w:hAnsi="Berlin Sans FB" w:cs="Tahoma"/>
          <w:b/>
          <w:sz w:val="28"/>
        </w:rPr>
      </w:pPr>
    </w:p>
    <w:p w:rsidR="00C613DB" w:rsidRPr="00D571FF" w:rsidRDefault="00C613DB">
      <w:pPr>
        <w:jc w:val="center"/>
        <w:rPr>
          <w:rFonts w:ascii="Berlin Sans FB" w:hAnsi="Berlin Sans FB" w:cs="Tahoma"/>
          <w:lang w:val="id-ID"/>
        </w:rPr>
      </w:pPr>
    </w:p>
    <w:p w:rsidR="00C613DB" w:rsidRPr="00D571FF" w:rsidRDefault="003D0332" w:rsidP="008F4D73">
      <w:pPr>
        <w:pStyle w:val="Heading1"/>
        <w:numPr>
          <w:ilvl w:val="1"/>
          <w:numId w:val="16"/>
        </w:numPr>
        <w:spacing w:before="0" w:after="0" w:line="360" w:lineRule="auto"/>
        <w:ind w:left="709" w:rightChars="43" w:right="103" w:hanging="722"/>
        <w:jc w:val="both"/>
        <w:rPr>
          <w:rFonts w:ascii="Berlin Sans FB" w:hAnsi="Berlin Sans FB" w:cs="Tahoma"/>
          <w:sz w:val="24"/>
          <w:szCs w:val="24"/>
        </w:rPr>
      </w:pPr>
      <w:r w:rsidRPr="00D571FF">
        <w:rPr>
          <w:rFonts w:ascii="Berlin Sans FB" w:hAnsi="Berlin Sans FB" w:cs="Tahoma"/>
          <w:sz w:val="24"/>
          <w:szCs w:val="24"/>
        </w:rPr>
        <w:t>TUJUAN, SASARAN DAN INDIKATOR KINERJA DISNAKERTRANS PROVINSI SUMATERA BARAT</w:t>
      </w:r>
    </w:p>
    <w:p w:rsidR="001874B5" w:rsidRPr="002C388B" w:rsidRDefault="003D0332" w:rsidP="002C388B">
      <w:pPr>
        <w:pStyle w:val="BodyText"/>
        <w:spacing w:before="120" w:line="360" w:lineRule="auto"/>
        <w:ind w:left="709" w:firstLine="719"/>
        <w:jc w:val="both"/>
        <w:rPr>
          <w:rFonts w:ascii="Berlin Sans FB" w:hAnsi="Berlin Sans FB" w:cs="Tahoma"/>
          <w:lang w:val="id-ID"/>
        </w:rPr>
      </w:pPr>
      <w:r w:rsidRPr="00D571FF">
        <w:rPr>
          <w:rFonts w:ascii="Berlin Sans FB" w:hAnsi="Berlin Sans FB" w:cs="Tahoma"/>
        </w:rPr>
        <w:t xml:space="preserve">Tujuan dan sasaran adalah tahap perumusan sasaran strategis yang menunjukkan tingkat prioritas tertinggi dalam perencanaan pembangunan jangka menengah daerah yang selanjutnya </w:t>
      </w:r>
      <w:proofErr w:type="gramStart"/>
      <w:r w:rsidRPr="00D571FF">
        <w:rPr>
          <w:rFonts w:ascii="Berlin Sans FB" w:hAnsi="Berlin Sans FB" w:cs="Tahoma"/>
        </w:rPr>
        <w:t>akan</w:t>
      </w:r>
      <w:proofErr w:type="gramEnd"/>
      <w:r w:rsidRPr="00D571FF">
        <w:rPr>
          <w:rFonts w:ascii="Berlin Sans FB" w:hAnsi="Berlin Sans FB" w:cs="Tahoma"/>
        </w:rPr>
        <w:t xml:space="preserve"> menjadi dasar penyusunan arsitektur kinerja Organisasi Perangkat Daerah selama lima tahun. </w:t>
      </w:r>
      <w:proofErr w:type="gramStart"/>
      <w:r w:rsidRPr="00D571FF">
        <w:rPr>
          <w:rFonts w:ascii="Berlin Sans FB" w:hAnsi="Berlin Sans FB" w:cs="Tahoma"/>
        </w:rPr>
        <w:t>Tujuan adalah pernyataan-pernyataan tentang hal-hal yang perlu dilakukan untuk mencapai visi, melaksanakan misi, memecahkan permasalahan, dan menangani isu strategis daerah yang dihadapi.</w:t>
      </w:r>
      <w:proofErr w:type="gramEnd"/>
    </w:p>
    <w:p w:rsidR="004760DE" w:rsidRPr="002C388B" w:rsidRDefault="00D12294" w:rsidP="002C388B">
      <w:pPr>
        <w:pStyle w:val="Heading1"/>
        <w:spacing w:before="122"/>
        <w:ind w:rightChars="43" w:right="103"/>
        <w:jc w:val="both"/>
        <w:rPr>
          <w:rFonts w:ascii="Berlin Sans FB" w:hAnsi="Berlin Sans FB" w:cs="Tahoma"/>
          <w:sz w:val="24"/>
          <w:szCs w:val="24"/>
          <w:lang w:val="id-ID"/>
        </w:rPr>
      </w:pPr>
      <w:r>
        <w:rPr>
          <w:rFonts w:ascii="Berlin Sans FB" w:hAnsi="Berlin Sans FB" w:cs="Tahoma"/>
          <w:sz w:val="24"/>
          <w:szCs w:val="24"/>
        </w:rPr>
        <w:t xml:space="preserve">2.1.1. TUJUAN </w:t>
      </w:r>
    </w:p>
    <w:p w:rsidR="00D12294" w:rsidRDefault="00D12294" w:rsidP="004760DE">
      <w:pPr>
        <w:spacing w:line="360" w:lineRule="auto"/>
        <w:ind w:left="709" w:firstLine="709"/>
        <w:jc w:val="both"/>
        <w:rPr>
          <w:rFonts w:ascii="Berlin Sans FB" w:hAnsi="Berlin Sans FB" w:cs="Tahoma"/>
        </w:rPr>
      </w:pPr>
      <w:r>
        <w:rPr>
          <w:rFonts w:ascii="Berlin Sans FB" w:hAnsi="Berlin Sans FB" w:cs="Tahoma"/>
        </w:rPr>
        <w:t xml:space="preserve">Dalam mendukung Kinerja Provinsi Sumatera Barat yang tertuang dalam RPJMD Provinsi Sumatera </w:t>
      </w:r>
      <w:r w:rsidR="004760DE">
        <w:rPr>
          <w:rFonts w:ascii="Berlin Sans FB" w:hAnsi="Berlin Sans FB" w:cs="Tahoma"/>
        </w:rPr>
        <w:t xml:space="preserve">Barat </w:t>
      </w:r>
      <w:r>
        <w:rPr>
          <w:rFonts w:ascii="Berlin Sans FB" w:hAnsi="Berlin Sans FB" w:cs="Tahoma"/>
        </w:rPr>
        <w:t xml:space="preserve">tahun 2016 – 2021, Dinas </w:t>
      </w:r>
      <w:r w:rsidR="004760DE">
        <w:rPr>
          <w:rFonts w:ascii="Berlin Sans FB" w:hAnsi="Berlin Sans FB" w:cs="Tahoma"/>
        </w:rPr>
        <w:t>T</w:t>
      </w:r>
      <w:r>
        <w:rPr>
          <w:rFonts w:ascii="Berlin Sans FB" w:hAnsi="Berlin Sans FB" w:cs="Tahoma"/>
        </w:rPr>
        <w:t>enaga Kerja dan Transmigrasi Provinsi S</w:t>
      </w:r>
      <w:r w:rsidR="00010FE7">
        <w:rPr>
          <w:rFonts w:ascii="Berlin Sans FB" w:hAnsi="Berlin Sans FB" w:cs="Tahoma"/>
        </w:rPr>
        <w:t xml:space="preserve">umatera Barat telah menetapkan </w:t>
      </w:r>
      <w:r w:rsidR="00010FE7">
        <w:rPr>
          <w:rFonts w:ascii="Berlin Sans FB" w:hAnsi="Berlin Sans FB" w:cs="Tahoma"/>
          <w:lang w:val="id-ID"/>
        </w:rPr>
        <w:t>2</w:t>
      </w:r>
      <w:r w:rsidR="00010FE7">
        <w:rPr>
          <w:rFonts w:ascii="Berlin Sans FB" w:hAnsi="Berlin Sans FB" w:cs="Tahoma"/>
        </w:rPr>
        <w:t xml:space="preserve"> (</w:t>
      </w:r>
      <w:r w:rsidR="00010FE7">
        <w:rPr>
          <w:rFonts w:ascii="Berlin Sans FB" w:hAnsi="Berlin Sans FB" w:cs="Tahoma"/>
          <w:lang w:val="id-ID"/>
        </w:rPr>
        <w:t>du</w:t>
      </w:r>
      <w:r>
        <w:rPr>
          <w:rFonts w:ascii="Berlin Sans FB" w:hAnsi="Berlin Sans FB" w:cs="Tahoma"/>
        </w:rPr>
        <w:t xml:space="preserve">a) Tujuan </w:t>
      </w:r>
      <w:r w:rsidR="004760DE">
        <w:rPr>
          <w:rFonts w:ascii="Berlin Sans FB" w:hAnsi="Berlin Sans FB" w:cs="Tahoma"/>
        </w:rPr>
        <w:t xml:space="preserve"> dengan beberapa indikator sebagai tolok ukur dari pencapaian tujuan </w:t>
      </w:r>
      <w:r>
        <w:rPr>
          <w:rFonts w:ascii="Berlin Sans FB" w:hAnsi="Berlin Sans FB" w:cs="Tahoma"/>
        </w:rPr>
        <w:t>yang dituangkan di dalam Renstra SKPD yaitu :</w:t>
      </w:r>
    </w:p>
    <w:p w:rsidR="001874B5" w:rsidRDefault="004760DE" w:rsidP="00010FE7">
      <w:pPr>
        <w:pStyle w:val="ListParagraph"/>
        <w:numPr>
          <w:ilvl w:val="2"/>
          <w:numId w:val="16"/>
        </w:numPr>
        <w:spacing w:line="360" w:lineRule="auto"/>
        <w:ind w:left="1276" w:hanging="567"/>
        <w:rPr>
          <w:rFonts w:ascii="Berlin Sans FB" w:hAnsi="Berlin Sans FB" w:cs="Tahoma"/>
          <w:sz w:val="24"/>
          <w:lang w:val="id-ID"/>
        </w:rPr>
      </w:pPr>
      <w:r w:rsidRPr="004760DE">
        <w:rPr>
          <w:rFonts w:ascii="Berlin Sans FB" w:hAnsi="Berlin Sans FB" w:cs="Tahoma"/>
          <w:sz w:val="24"/>
        </w:rPr>
        <w:t>Me</w:t>
      </w:r>
      <w:r w:rsidR="00010FE7">
        <w:rPr>
          <w:rFonts w:ascii="Berlin Sans FB" w:hAnsi="Berlin Sans FB" w:cs="Tahoma"/>
          <w:sz w:val="24"/>
          <w:lang w:val="id-ID"/>
        </w:rPr>
        <w:t>ningkatnya Tingkat Partisipasi Angkatan Kerja (TPAK)</w:t>
      </w:r>
    </w:p>
    <w:p w:rsidR="001874B5" w:rsidRDefault="00010FE7" w:rsidP="002C388B">
      <w:pPr>
        <w:pStyle w:val="ListParagraph"/>
        <w:numPr>
          <w:ilvl w:val="2"/>
          <w:numId w:val="16"/>
        </w:numPr>
        <w:spacing w:line="360" w:lineRule="auto"/>
        <w:ind w:left="1276" w:hanging="567"/>
        <w:rPr>
          <w:rFonts w:ascii="Berlin Sans FB" w:hAnsi="Berlin Sans FB" w:cs="Tahoma"/>
          <w:sz w:val="24"/>
          <w:lang w:val="id-ID"/>
        </w:rPr>
      </w:pPr>
      <w:r>
        <w:rPr>
          <w:rFonts w:ascii="Berlin Sans FB" w:hAnsi="Berlin Sans FB" w:cs="Tahoma"/>
          <w:sz w:val="24"/>
          <w:lang w:val="id-ID"/>
        </w:rPr>
        <w:t>Meningkatnya Kesejahteraan Transmigran</w:t>
      </w:r>
    </w:p>
    <w:p w:rsidR="002B0BB8" w:rsidRDefault="002B0BB8" w:rsidP="002C388B">
      <w:pPr>
        <w:pStyle w:val="ListParagraph"/>
        <w:numPr>
          <w:ilvl w:val="2"/>
          <w:numId w:val="16"/>
        </w:numPr>
        <w:spacing w:line="360" w:lineRule="auto"/>
        <w:ind w:left="1276" w:hanging="567"/>
        <w:rPr>
          <w:rFonts w:ascii="Berlin Sans FB" w:hAnsi="Berlin Sans FB" w:cs="Tahoma"/>
          <w:sz w:val="24"/>
          <w:lang w:val="id-ID"/>
        </w:rPr>
      </w:pPr>
      <w:r>
        <w:rPr>
          <w:rFonts w:ascii="Berlin Sans FB" w:hAnsi="Berlin Sans FB" w:cs="Tahoma"/>
          <w:sz w:val="24"/>
          <w:lang w:val="id-ID"/>
        </w:rPr>
        <w:t>Meningkatnya kinerja organisasi</w:t>
      </w:r>
    </w:p>
    <w:p w:rsidR="00C613DB" w:rsidRDefault="001874B5" w:rsidP="00D12294">
      <w:pPr>
        <w:pStyle w:val="Heading1"/>
        <w:spacing w:before="199" w:line="360" w:lineRule="auto"/>
        <w:ind w:right="-240"/>
        <w:rPr>
          <w:rFonts w:ascii="Berlin Sans FB" w:hAnsi="Berlin Sans FB" w:cs="Tahoma"/>
          <w:sz w:val="24"/>
          <w:szCs w:val="24"/>
        </w:rPr>
      </w:pPr>
      <w:r>
        <w:rPr>
          <w:rFonts w:ascii="Berlin Sans FB" w:hAnsi="Berlin Sans FB" w:cs="Tahoma"/>
          <w:sz w:val="24"/>
          <w:szCs w:val="24"/>
        </w:rPr>
        <w:t>2.1.2</w:t>
      </w:r>
      <w:proofErr w:type="gramStart"/>
      <w:r>
        <w:rPr>
          <w:rFonts w:ascii="Berlin Sans FB" w:hAnsi="Berlin Sans FB" w:cs="Tahoma"/>
          <w:sz w:val="24"/>
          <w:szCs w:val="24"/>
        </w:rPr>
        <w:t>.  SASARAN</w:t>
      </w:r>
      <w:proofErr w:type="gramEnd"/>
      <w:r>
        <w:rPr>
          <w:rFonts w:ascii="Berlin Sans FB" w:hAnsi="Berlin Sans FB" w:cs="Tahoma"/>
          <w:sz w:val="24"/>
          <w:szCs w:val="24"/>
        </w:rPr>
        <w:t xml:space="preserve"> STRATEGIS</w:t>
      </w:r>
      <w:r w:rsidR="003D0332" w:rsidRPr="00D571FF">
        <w:rPr>
          <w:rFonts w:ascii="Berlin Sans FB" w:hAnsi="Berlin Sans FB" w:cs="Tahoma"/>
          <w:sz w:val="24"/>
          <w:szCs w:val="24"/>
        </w:rPr>
        <w:t xml:space="preserve"> : </w:t>
      </w:r>
    </w:p>
    <w:p w:rsidR="001874B5" w:rsidRDefault="001874B5" w:rsidP="001874B5">
      <w:pPr>
        <w:spacing w:line="360" w:lineRule="auto"/>
        <w:ind w:left="709" w:firstLine="567"/>
        <w:jc w:val="both"/>
        <w:rPr>
          <w:rFonts w:ascii="Berlin Sans FB" w:hAnsi="Berlin Sans FB"/>
        </w:rPr>
      </w:pPr>
      <w:r w:rsidRPr="001874B5">
        <w:rPr>
          <w:rFonts w:ascii="Berlin Sans FB" w:hAnsi="Berlin Sans FB"/>
        </w:rPr>
        <w:t>Dalam Mencapai</w:t>
      </w:r>
      <w:r>
        <w:rPr>
          <w:rFonts w:ascii="Berlin Sans FB" w:hAnsi="Berlin Sans FB"/>
        </w:rPr>
        <w:t xml:space="preserve"> Tujuan, perlu ditetapkan Sasaran Strategis dan dituangkan dalam Renstra Dinas tenaga Kerja dan Transmigrasi Provinsi Sumatera Barat tahun 2016 -2021</w:t>
      </w:r>
      <w:r w:rsidR="001C7F62">
        <w:rPr>
          <w:rFonts w:ascii="Berlin Sans FB" w:hAnsi="Berlin Sans FB"/>
        </w:rPr>
        <w:t xml:space="preserve"> dengan indik</w:t>
      </w:r>
      <w:r w:rsidR="00A37F7A">
        <w:rPr>
          <w:rFonts w:ascii="Berlin Sans FB" w:hAnsi="Berlin Sans FB"/>
        </w:rPr>
        <w:t>ator pencapaian sasaran sebagai berikut :</w:t>
      </w:r>
    </w:p>
    <w:p w:rsidR="00D83978" w:rsidRPr="00010FE7" w:rsidRDefault="00010FE7" w:rsidP="00010FE7">
      <w:pPr>
        <w:pStyle w:val="ListParagraph"/>
        <w:numPr>
          <w:ilvl w:val="0"/>
          <w:numId w:val="89"/>
        </w:numPr>
        <w:spacing w:line="360" w:lineRule="auto"/>
        <w:rPr>
          <w:rFonts w:ascii="Berlin Sans FB" w:hAnsi="Berlin Sans FB" w:cs="Tahoma"/>
          <w:kern w:val="28"/>
        </w:rPr>
      </w:pPr>
      <w:r>
        <w:rPr>
          <w:rFonts w:ascii="Berlin Sans FB" w:hAnsi="Berlin Sans FB" w:cs="Tahoma"/>
          <w:kern w:val="28"/>
          <w:sz w:val="24"/>
        </w:rPr>
        <w:t>Men</w:t>
      </w:r>
      <w:r>
        <w:rPr>
          <w:rFonts w:ascii="Berlin Sans FB" w:hAnsi="Berlin Sans FB" w:cs="Tahoma"/>
          <w:kern w:val="28"/>
          <w:sz w:val="24"/>
          <w:lang w:val="id-ID"/>
        </w:rPr>
        <w:t>ingkatnya serapan tenaga kerja</w:t>
      </w:r>
    </w:p>
    <w:p w:rsidR="00010FE7" w:rsidRPr="00010FE7" w:rsidRDefault="00010FE7" w:rsidP="00010FE7">
      <w:pPr>
        <w:pStyle w:val="ListParagraph"/>
        <w:numPr>
          <w:ilvl w:val="0"/>
          <w:numId w:val="89"/>
        </w:numPr>
        <w:spacing w:line="360" w:lineRule="auto"/>
        <w:rPr>
          <w:rFonts w:ascii="Berlin Sans FB" w:hAnsi="Berlin Sans FB" w:cs="Tahoma"/>
          <w:kern w:val="28"/>
        </w:rPr>
      </w:pPr>
      <w:r>
        <w:rPr>
          <w:rFonts w:ascii="Berlin Sans FB" w:hAnsi="Berlin Sans FB" w:cs="Tahoma"/>
          <w:kern w:val="28"/>
          <w:sz w:val="24"/>
          <w:lang w:val="id-ID"/>
        </w:rPr>
        <w:t>Meningkatnya hubungan industrial yang harmonis</w:t>
      </w:r>
    </w:p>
    <w:p w:rsidR="00010FE7" w:rsidRPr="00010FE7" w:rsidRDefault="00010FE7" w:rsidP="00010FE7">
      <w:pPr>
        <w:pStyle w:val="ListParagraph"/>
        <w:numPr>
          <w:ilvl w:val="0"/>
          <w:numId w:val="89"/>
        </w:numPr>
        <w:spacing w:line="360" w:lineRule="auto"/>
        <w:rPr>
          <w:rFonts w:ascii="Berlin Sans FB" w:hAnsi="Berlin Sans FB" w:cs="Tahoma"/>
          <w:kern w:val="28"/>
        </w:rPr>
      </w:pPr>
      <w:r>
        <w:rPr>
          <w:rFonts w:ascii="Berlin Sans FB" w:hAnsi="Berlin Sans FB" w:cs="Tahoma"/>
          <w:kern w:val="28"/>
          <w:sz w:val="24"/>
          <w:lang w:val="id-ID"/>
        </w:rPr>
        <w:t>Meningkatnya pembangunan kawasan transmigrasi</w:t>
      </w:r>
    </w:p>
    <w:p w:rsidR="00010FE7" w:rsidRPr="002B0BB8" w:rsidRDefault="00010FE7" w:rsidP="00010FE7">
      <w:pPr>
        <w:pStyle w:val="ListParagraph"/>
        <w:numPr>
          <w:ilvl w:val="0"/>
          <w:numId w:val="89"/>
        </w:numPr>
        <w:spacing w:line="360" w:lineRule="auto"/>
        <w:rPr>
          <w:rFonts w:ascii="Berlin Sans FB" w:hAnsi="Berlin Sans FB" w:cs="Tahoma"/>
          <w:kern w:val="28"/>
        </w:rPr>
      </w:pPr>
      <w:r>
        <w:rPr>
          <w:rFonts w:ascii="Berlin Sans FB" w:hAnsi="Berlin Sans FB" w:cs="Tahoma"/>
          <w:kern w:val="28"/>
          <w:sz w:val="24"/>
          <w:lang w:val="id-ID"/>
        </w:rPr>
        <w:t>Meningkatnya kemandirian transmigrans</w:t>
      </w:r>
    </w:p>
    <w:p w:rsidR="002B0BB8" w:rsidRPr="00010FE7" w:rsidRDefault="002B0BB8" w:rsidP="00010FE7">
      <w:pPr>
        <w:pStyle w:val="ListParagraph"/>
        <w:numPr>
          <w:ilvl w:val="0"/>
          <w:numId w:val="89"/>
        </w:numPr>
        <w:spacing w:line="360" w:lineRule="auto"/>
        <w:rPr>
          <w:rFonts w:ascii="Berlin Sans FB" w:hAnsi="Berlin Sans FB" w:cs="Tahoma"/>
          <w:kern w:val="28"/>
        </w:rPr>
      </w:pPr>
      <w:r>
        <w:rPr>
          <w:rFonts w:ascii="Berlin Sans FB" w:hAnsi="Berlin Sans FB" w:cs="Tahoma"/>
          <w:kern w:val="28"/>
          <w:sz w:val="24"/>
          <w:lang w:val="id-ID"/>
        </w:rPr>
        <w:t>Meningkatnya tata kelola organisasi</w:t>
      </w:r>
    </w:p>
    <w:p w:rsidR="004E2A6D" w:rsidRPr="004E2A6D" w:rsidRDefault="004E2A6D" w:rsidP="004E2A6D">
      <w:pPr>
        <w:spacing w:line="360" w:lineRule="auto"/>
        <w:ind w:firstLine="709"/>
        <w:jc w:val="both"/>
        <w:rPr>
          <w:rFonts w:ascii="Berlin Sans FB" w:hAnsi="Berlin Sans FB" w:cs="Tahoma"/>
          <w:kern w:val="28"/>
        </w:rPr>
      </w:pPr>
      <w:r>
        <w:rPr>
          <w:rFonts w:ascii="Berlin Sans FB" w:hAnsi="Berlin Sans FB" w:cs="Tahoma"/>
          <w:kern w:val="28"/>
        </w:rPr>
        <w:lastRenderedPageBreak/>
        <w:t xml:space="preserve">Secara lengkap dan rinci Tujuan dan Sasaran Jangka menengah Dinas Tenaga Kerja dan Transmigrasi Provinsi Sumatera Barat dapat dilihat pada tabel </w:t>
      </w:r>
      <w:proofErr w:type="gramStart"/>
      <w:r>
        <w:rPr>
          <w:rFonts w:ascii="Berlin Sans FB" w:hAnsi="Berlin Sans FB" w:cs="Tahoma"/>
          <w:kern w:val="28"/>
        </w:rPr>
        <w:t>berikut :</w:t>
      </w:r>
      <w:proofErr w:type="gramEnd"/>
    </w:p>
    <w:p w:rsidR="004E2A6D" w:rsidRPr="002C388B" w:rsidRDefault="004E2A6D" w:rsidP="002C388B">
      <w:pPr>
        <w:spacing w:line="480" w:lineRule="auto"/>
        <w:jc w:val="both"/>
        <w:rPr>
          <w:rFonts w:ascii="Berlin Sans FB" w:hAnsi="Berlin Sans FB" w:cs="Tahoma"/>
          <w:color w:val="FF0000"/>
          <w:lang w:val="id-ID"/>
        </w:rPr>
        <w:sectPr w:rsidR="004E2A6D" w:rsidRPr="002C388B" w:rsidSect="009D45C9">
          <w:headerReference w:type="default" r:id="rId8"/>
          <w:footerReference w:type="default" r:id="rId9"/>
          <w:type w:val="evenPage"/>
          <w:pgSz w:w="11907" w:h="16839"/>
          <w:pgMar w:top="1699" w:right="1282" w:bottom="1699" w:left="1987" w:header="850" w:footer="850" w:gutter="0"/>
          <w:pgNumType w:start="14"/>
          <w:cols w:space="720"/>
          <w:docGrid w:linePitch="360"/>
        </w:sectPr>
      </w:pPr>
    </w:p>
    <w:p w:rsidR="00C613DB" w:rsidRPr="00CC2CD6" w:rsidRDefault="003D0332">
      <w:pPr>
        <w:spacing w:before="1"/>
        <w:ind w:left="3310" w:right="3220"/>
        <w:jc w:val="center"/>
        <w:rPr>
          <w:rFonts w:ascii="Berlin Sans FB" w:hAnsi="Berlin Sans FB"/>
          <w:b/>
          <w:sz w:val="28"/>
        </w:rPr>
      </w:pPr>
      <w:r w:rsidRPr="00CC2CD6">
        <w:rPr>
          <w:rFonts w:ascii="Berlin Sans FB" w:hAnsi="Berlin Sans FB"/>
          <w:b/>
          <w:sz w:val="28"/>
        </w:rPr>
        <w:lastRenderedPageBreak/>
        <w:t>Matriks Hubungan Antara Tujuan dan Sasaran</w:t>
      </w:r>
    </w:p>
    <w:p w:rsidR="00CC2CD6" w:rsidRPr="00D571FF" w:rsidRDefault="00CC2CD6">
      <w:pPr>
        <w:spacing w:before="1"/>
        <w:ind w:left="3310" w:right="3220"/>
        <w:jc w:val="center"/>
        <w:rPr>
          <w:rFonts w:ascii="Berlin Sans FB" w:hAnsi="Berlin Sans FB"/>
        </w:rPr>
      </w:pPr>
    </w:p>
    <w:tbl>
      <w:tblPr>
        <w:tblW w:w="0" w:type="auto"/>
        <w:tblInd w:w="5" w:type="dxa"/>
        <w:tblBorders>
          <w:top w:val="double" w:sz="0" w:space="0" w:color="000000"/>
          <w:left w:val="double" w:sz="0" w:space="0" w:color="000000"/>
          <w:bottom w:val="double" w:sz="0" w:space="0" w:color="000000"/>
          <w:right w:val="double" w:sz="0" w:space="0" w:color="000000"/>
          <w:insideH w:val="double" w:sz="0" w:space="0" w:color="000000"/>
          <w:insideV w:val="double" w:sz="0" w:space="0" w:color="000000"/>
        </w:tblBorders>
        <w:tblLayout w:type="fixed"/>
        <w:tblCellMar>
          <w:left w:w="0" w:type="dxa"/>
          <w:right w:w="0" w:type="dxa"/>
        </w:tblCellMar>
        <w:tblLook w:val="0000" w:firstRow="0" w:lastRow="0" w:firstColumn="0" w:lastColumn="0" w:noHBand="0" w:noVBand="0"/>
      </w:tblPr>
      <w:tblGrid>
        <w:gridCol w:w="675"/>
        <w:gridCol w:w="3044"/>
        <w:gridCol w:w="3075"/>
        <w:gridCol w:w="2987"/>
        <w:gridCol w:w="3629"/>
      </w:tblGrid>
      <w:tr w:rsidR="00C613DB" w:rsidRPr="00D571FF" w:rsidTr="00AF2D05">
        <w:trPr>
          <w:trHeight w:val="236"/>
        </w:trPr>
        <w:tc>
          <w:tcPr>
            <w:tcW w:w="6794" w:type="dxa"/>
            <w:gridSpan w:val="3"/>
            <w:tcBorders>
              <w:left w:val="single" w:sz="4" w:space="0" w:color="000000"/>
              <w:bottom w:val="single" w:sz="4" w:space="0" w:color="000000"/>
              <w:right w:val="single" w:sz="4" w:space="0" w:color="000000"/>
            </w:tcBorders>
            <w:shd w:val="clear" w:color="auto" w:fill="D9D9D9" w:themeFill="background1" w:themeFillShade="D9"/>
          </w:tcPr>
          <w:p w:rsidR="00C613DB" w:rsidRPr="00D571FF" w:rsidRDefault="003D0332">
            <w:pPr>
              <w:pStyle w:val="TableParagraph"/>
              <w:spacing w:before="56"/>
              <w:ind w:left="2049" w:right="2044"/>
              <w:jc w:val="center"/>
              <w:rPr>
                <w:rFonts w:ascii="Berlin Sans FB" w:hAnsi="Berlin Sans FB"/>
                <w:b/>
              </w:rPr>
            </w:pPr>
            <w:r w:rsidRPr="00D571FF">
              <w:rPr>
                <w:rFonts w:ascii="Berlin Sans FB" w:hAnsi="Berlin Sans FB"/>
                <w:b/>
              </w:rPr>
              <w:t>TUJUAN</w:t>
            </w:r>
          </w:p>
        </w:tc>
        <w:tc>
          <w:tcPr>
            <w:tcW w:w="6616" w:type="dxa"/>
            <w:gridSpan w:val="2"/>
            <w:tcBorders>
              <w:left w:val="single" w:sz="4" w:space="0" w:color="000000"/>
              <w:bottom w:val="single" w:sz="4" w:space="0" w:color="000000"/>
              <w:right w:val="single" w:sz="4" w:space="0" w:color="000000"/>
            </w:tcBorders>
            <w:shd w:val="clear" w:color="auto" w:fill="D9D9D9" w:themeFill="background1" w:themeFillShade="D9"/>
          </w:tcPr>
          <w:p w:rsidR="00C613DB" w:rsidRPr="00D571FF" w:rsidRDefault="003D0332">
            <w:pPr>
              <w:pStyle w:val="TableParagraph"/>
              <w:spacing w:before="56"/>
              <w:ind w:left="2111" w:right="2105"/>
              <w:jc w:val="center"/>
              <w:rPr>
                <w:rFonts w:ascii="Berlin Sans FB" w:hAnsi="Berlin Sans FB"/>
                <w:b/>
              </w:rPr>
            </w:pPr>
            <w:r w:rsidRPr="00D571FF">
              <w:rPr>
                <w:rFonts w:ascii="Berlin Sans FB" w:hAnsi="Berlin Sans FB"/>
                <w:b/>
              </w:rPr>
              <w:t>SASARAN</w:t>
            </w:r>
          </w:p>
        </w:tc>
      </w:tr>
      <w:tr w:rsidR="00C613DB" w:rsidRPr="00D571FF" w:rsidTr="00AF2D05">
        <w:trPr>
          <w:trHeight w:val="302"/>
        </w:trPr>
        <w:tc>
          <w:tcPr>
            <w:tcW w:w="3719"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C613DB" w:rsidRPr="00D571FF" w:rsidRDefault="003D0332">
            <w:pPr>
              <w:pStyle w:val="TableParagraph"/>
              <w:spacing w:before="111"/>
              <w:ind w:left="922" w:right="913"/>
              <w:jc w:val="center"/>
              <w:rPr>
                <w:rFonts w:ascii="Berlin Sans FB" w:hAnsi="Berlin Sans FB"/>
                <w:b/>
              </w:rPr>
            </w:pPr>
            <w:r w:rsidRPr="00D571FF">
              <w:rPr>
                <w:rFonts w:ascii="Berlin Sans FB" w:hAnsi="Berlin Sans FB"/>
                <w:b/>
              </w:rPr>
              <w:t>URAIAN</w:t>
            </w:r>
          </w:p>
        </w:tc>
        <w:tc>
          <w:tcPr>
            <w:tcW w:w="307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C613DB" w:rsidRPr="00D571FF" w:rsidRDefault="003D0332">
            <w:pPr>
              <w:pStyle w:val="TableParagraph"/>
              <w:spacing w:before="111"/>
              <w:ind w:left="525"/>
              <w:rPr>
                <w:rFonts w:ascii="Berlin Sans FB" w:hAnsi="Berlin Sans FB"/>
                <w:b/>
              </w:rPr>
            </w:pPr>
            <w:r w:rsidRPr="00D571FF">
              <w:rPr>
                <w:rFonts w:ascii="Berlin Sans FB" w:hAnsi="Berlin Sans FB"/>
                <w:b/>
              </w:rPr>
              <w:t>INDIKATOR</w:t>
            </w:r>
          </w:p>
        </w:tc>
        <w:tc>
          <w:tcPr>
            <w:tcW w:w="298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C613DB" w:rsidRPr="00D571FF" w:rsidRDefault="003D0332">
            <w:pPr>
              <w:pStyle w:val="TableParagraph"/>
              <w:spacing w:before="119"/>
              <w:ind w:left="786"/>
              <w:rPr>
                <w:rFonts w:ascii="Berlin Sans FB" w:hAnsi="Berlin Sans FB"/>
                <w:b/>
              </w:rPr>
            </w:pPr>
            <w:r w:rsidRPr="00D571FF">
              <w:rPr>
                <w:rFonts w:ascii="Berlin Sans FB" w:hAnsi="Berlin Sans FB"/>
                <w:b/>
              </w:rPr>
              <w:t>URAIAN</w:t>
            </w:r>
          </w:p>
        </w:tc>
        <w:tc>
          <w:tcPr>
            <w:tcW w:w="36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C613DB" w:rsidRPr="00D571FF" w:rsidRDefault="003D0332">
            <w:pPr>
              <w:pStyle w:val="TableParagraph"/>
              <w:spacing w:before="119"/>
              <w:ind w:left="817"/>
              <w:rPr>
                <w:rFonts w:ascii="Berlin Sans FB" w:hAnsi="Berlin Sans FB"/>
                <w:b/>
              </w:rPr>
            </w:pPr>
            <w:r w:rsidRPr="00D571FF">
              <w:rPr>
                <w:rFonts w:ascii="Berlin Sans FB" w:hAnsi="Berlin Sans FB"/>
                <w:b/>
              </w:rPr>
              <w:t>INDIKATOR</w:t>
            </w:r>
          </w:p>
        </w:tc>
      </w:tr>
      <w:tr w:rsidR="00C613DB" w:rsidRPr="00D571FF" w:rsidTr="00AF2D05">
        <w:trPr>
          <w:trHeight w:val="2323"/>
        </w:trPr>
        <w:tc>
          <w:tcPr>
            <w:tcW w:w="675" w:type="dxa"/>
            <w:tcBorders>
              <w:top w:val="single" w:sz="4" w:space="0" w:color="000000"/>
              <w:left w:val="single" w:sz="4" w:space="0" w:color="000000"/>
              <w:bottom w:val="nil"/>
              <w:right w:val="nil"/>
            </w:tcBorders>
          </w:tcPr>
          <w:p w:rsidR="00C613DB" w:rsidRPr="00D571FF" w:rsidRDefault="00C613DB">
            <w:pPr>
              <w:pStyle w:val="TableParagraph"/>
              <w:spacing w:before="2"/>
              <w:rPr>
                <w:rFonts w:ascii="Berlin Sans FB" w:hAnsi="Berlin Sans FB"/>
              </w:rPr>
            </w:pPr>
          </w:p>
          <w:p w:rsidR="00C613DB" w:rsidRPr="00D571FF" w:rsidRDefault="003D0332">
            <w:pPr>
              <w:pStyle w:val="TableParagraph"/>
              <w:ind w:right="8"/>
              <w:jc w:val="center"/>
              <w:rPr>
                <w:rFonts w:ascii="Berlin Sans FB" w:hAnsi="Berlin Sans FB"/>
              </w:rPr>
            </w:pPr>
            <w:r w:rsidRPr="00D571FF">
              <w:rPr>
                <w:rFonts w:ascii="Berlin Sans FB" w:hAnsi="Berlin Sans FB"/>
                <w:w w:val="99"/>
              </w:rPr>
              <w:t>1</w:t>
            </w:r>
          </w:p>
        </w:tc>
        <w:tc>
          <w:tcPr>
            <w:tcW w:w="3044" w:type="dxa"/>
            <w:tcBorders>
              <w:top w:val="single" w:sz="4" w:space="0" w:color="000000"/>
              <w:left w:val="nil"/>
              <w:bottom w:val="nil"/>
              <w:right w:val="single" w:sz="4" w:space="0" w:color="000000"/>
            </w:tcBorders>
          </w:tcPr>
          <w:p w:rsidR="00C613DB" w:rsidRPr="00D571FF" w:rsidRDefault="00C613DB" w:rsidP="00491EC9">
            <w:pPr>
              <w:pStyle w:val="TableParagraph"/>
              <w:rPr>
                <w:rFonts w:ascii="Berlin Sans FB" w:hAnsi="Berlin Sans FB"/>
              </w:rPr>
            </w:pPr>
          </w:p>
          <w:p w:rsidR="00C613DB" w:rsidRPr="005A2DF7" w:rsidRDefault="005A2DF7" w:rsidP="005A2DF7">
            <w:pPr>
              <w:pStyle w:val="TableParagraph"/>
              <w:ind w:left="130" w:right="86"/>
              <w:rPr>
                <w:rFonts w:ascii="Berlin Sans FB" w:hAnsi="Berlin Sans FB"/>
              </w:rPr>
            </w:pPr>
            <w:r>
              <w:rPr>
                <w:rFonts w:ascii="Berlin Sans FB" w:hAnsi="Berlin Sans FB"/>
                <w:lang w:val="en-GB"/>
              </w:rPr>
              <w:t>Me</w:t>
            </w:r>
            <w:r>
              <w:rPr>
                <w:rFonts w:ascii="Berlin Sans FB" w:hAnsi="Berlin Sans FB"/>
              </w:rPr>
              <w:t>ningkatnya tingkat partisipasi angkatan kerja (TPAK)</w:t>
            </w:r>
          </w:p>
        </w:tc>
        <w:tc>
          <w:tcPr>
            <w:tcW w:w="3075" w:type="dxa"/>
            <w:tcBorders>
              <w:top w:val="single" w:sz="4" w:space="0" w:color="000000"/>
              <w:left w:val="single" w:sz="4" w:space="0" w:color="000000"/>
              <w:bottom w:val="nil"/>
              <w:right w:val="single" w:sz="4" w:space="0" w:color="000000"/>
            </w:tcBorders>
          </w:tcPr>
          <w:p w:rsidR="00C613DB" w:rsidRPr="00D571FF" w:rsidRDefault="00C613DB">
            <w:pPr>
              <w:pStyle w:val="TableParagraph"/>
              <w:spacing w:before="2"/>
              <w:rPr>
                <w:rFonts w:ascii="Berlin Sans FB" w:hAnsi="Berlin Sans FB"/>
              </w:rPr>
            </w:pPr>
          </w:p>
          <w:p w:rsidR="00C613DB" w:rsidRPr="00D571FF" w:rsidRDefault="005A2DF7">
            <w:pPr>
              <w:pStyle w:val="TableParagraph"/>
              <w:numPr>
                <w:ilvl w:val="0"/>
                <w:numId w:val="20"/>
              </w:numPr>
              <w:tabs>
                <w:tab w:val="clear" w:pos="425"/>
                <w:tab w:val="left" w:pos="240"/>
              </w:tabs>
              <w:ind w:left="245" w:hanging="245"/>
              <w:rPr>
                <w:rFonts w:ascii="Berlin Sans FB" w:hAnsi="Berlin Sans FB"/>
                <w:lang w:val="en-US"/>
              </w:rPr>
            </w:pPr>
            <w:r>
              <w:rPr>
                <w:rFonts w:ascii="Berlin Sans FB" w:hAnsi="Berlin Sans FB"/>
              </w:rPr>
              <w:t xml:space="preserve">Tingkat partisipasi angkatan kerja </w:t>
            </w:r>
          </w:p>
          <w:p w:rsidR="00C613DB" w:rsidRPr="00D571FF" w:rsidRDefault="00C613DB">
            <w:pPr>
              <w:pStyle w:val="TableParagraph"/>
              <w:tabs>
                <w:tab w:val="left" w:pos="240"/>
              </w:tabs>
              <w:rPr>
                <w:rFonts w:ascii="Berlin Sans FB" w:hAnsi="Berlin Sans FB"/>
                <w:lang w:val="en-US"/>
              </w:rPr>
            </w:pPr>
          </w:p>
          <w:p w:rsidR="00C613DB" w:rsidRPr="00D571FF" w:rsidRDefault="00C613DB">
            <w:pPr>
              <w:pStyle w:val="TableParagraph"/>
              <w:tabs>
                <w:tab w:val="left" w:pos="240"/>
              </w:tabs>
              <w:rPr>
                <w:rFonts w:ascii="Berlin Sans FB" w:hAnsi="Berlin Sans FB"/>
                <w:lang w:val="en-US"/>
              </w:rPr>
            </w:pPr>
          </w:p>
        </w:tc>
        <w:tc>
          <w:tcPr>
            <w:tcW w:w="2987" w:type="dxa"/>
            <w:tcBorders>
              <w:top w:val="single" w:sz="4" w:space="0" w:color="000000"/>
              <w:left w:val="single" w:sz="4" w:space="0" w:color="000000"/>
              <w:bottom w:val="nil"/>
              <w:right w:val="single" w:sz="4" w:space="0" w:color="000000"/>
            </w:tcBorders>
          </w:tcPr>
          <w:p w:rsidR="00C613DB" w:rsidRPr="00D571FF" w:rsidRDefault="00C613DB" w:rsidP="00491EC9">
            <w:pPr>
              <w:pStyle w:val="TableParagraph"/>
              <w:jc w:val="both"/>
              <w:rPr>
                <w:rFonts w:ascii="Berlin Sans FB" w:hAnsi="Berlin Sans FB"/>
              </w:rPr>
            </w:pPr>
          </w:p>
          <w:p w:rsidR="00C613DB" w:rsidRPr="0049470E" w:rsidRDefault="005A2DF7" w:rsidP="00491EC9">
            <w:pPr>
              <w:pStyle w:val="TableParagraph"/>
              <w:numPr>
                <w:ilvl w:val="0"/>
                <w:numId w:val="21"/>
              </w:numPr>
              <w:tabs>
                <w:tab w:val="clear" w:pos="425"/>
                <w:tab w:val="left" w:pos="240"/>
              </w:tabs>
              <w:ind w:left="245" w:right="237" w:hanging="245"/>
              <w:jc w:val="both"/>
              <w:rPr>
                <w:rFonts w:ascii="Berlin Sans FB" w:hAnsi="Berlin Sans FB"/>
                <w:lang w:val="en-US"/>
              </w:rPr>
            </w:pPr>
            <w:r>
              <w:rPr>
                <w:rFonts w:ascii="Berlin Sans FB" w:hAnsi="Berlin Sans FB"/>
                <w:lang w:val="en-GB"/>
              </w:rPr>
              <w:t xml:space="preserve">Meningkatnya </w:t>
            </w:r>
            <w:r>
              <w:rPr>
                <w:rFonts w:ascii="Berlin Sans FB" w:hAnsi="Berlin Sans FB"/>
              </w:rPr>
              <w:t>Serapan tenaga</w:t>
            </w:r>
            <w:r w:rsidR="0049470E">
              <w:rPr>
                <w:rFonts w:ascii="Berlin Sans FB" w:hAnsi="Berlin Sans FB"/>
                <w:lang w:val="en-GB"/>
              </w:rPr>
              <w:t xml:space="preserve"> kerja</w:t>
            </w:r>
          </w:p>
          <w:p w:rsidR="0049470E" w:rsidRPr="0049470E" w:rsidRDefault="0049470E" w:rsidP="00491EC9">
            <w:pPr>
              <w:pStyle w:val="TableParagraph"/>
              <w:tabs>
                <w:tab w:val="left" w:pos="240"/>
              </w:tabs>
              <w:ind w:left="245" w:right="237"/>
              <w:jc w:val="both"/>
              <w:rPr>
                <w:rFonts w:ascii="Berlin Sans FB" w:hAnsi="Berlin Sans FB"/>
                <w:lang w:val="en-US"/>
              </w:rPr>
            </w:pPr>
          </w:p>
          <w:p w:rsidR="00491EC9" w:rsidRPr="00D571FF" w:rsidRDefault="0049470E" w:rsidP="005A2DF7">
            <w:pPr>
              <w:pStyle w:val="TableParagraph"/>
              <w:numPr>
                <w:ilvl w:val="0"/>
                <w:numId w:val="21"/>
              </w:numPr>
              <w:tabs>
                <w:tab w:val="clear" w:pos="425"/>
                <w:tab w:val="left" w:pos="240"/>
              </w:tabs>
              <w:ind w:left="245" w:right="237" w:hanging="245"/>
              <w:jc w:val="both"/>
              <w:rPr>
                <w:rFonts w:ascii="Berlin Sans FB" w:hAnsi="Berlin Sans FB"/>
              </w:rPr>
            </w:pPr>
            <w:r w:rsidRPr="00491EC9">
              <w:rPr>
                <w:rFonts w:ascii="Berlin Sans FB" w:hAnsi="Berlin Sans FB"/>
                <w:lang w:val="en-GB"/>
              </w:rPr>
              <w:t>Meningkatnya hub</w:t>
            </w:r>
            <w:r w:rsidR="005A2DF7">
              <w:rPr>
                <w:rFonts w:ascii="Berlin Sans FB" w:hAnsi="Berlin Sans FB"/>
                <w:lang w:val="en-GB"/>
              </w:rPr>
              <w:t>ungan Industrial yang Harmonis</w:t>
            </w:r>
            <w:r w:rsidR="005A2DF7">
              <w:rPr>
                <w:rFonts w:ascii="Berlin Sans FB" w:hAnsi="Berlin Sans FB"/>
              </w:rPr>
              <w:t>.</w:t>
            </w:r>
          </w:p>
        </w:tc>
        <w:tc>
          <w:tcPr>
            <w:tcW w:w="3629" w:type="dxa"/>
            <w:tcBorders>
              <w:top w:val="single" w:sz="4" w:space="0" w:color="000000"/>
              <w:left w:val="single" w:sz="4" w:space="0" w:color="000000"/>
              <w:bottom w:val="nil"/>
              <w:right w:val="single" w:sz="4" w:space="0" w:color="000000"/>
            </w:tcBorders>
          </w:tcPr>
          <w:p w:rsidR="00C613DB" w:rsidRPr="00D571FF" w:rsidRDefault="00C613DB" w:rsidP="0049470E">
            <w:pPr>
              <w:pStyle w:val="TableParagraph"/>
              <w:spacing w:before="2"/>
              <w:jc w:val="both"/>
              <w:rPr>
                <w:rFonts w:ascii="Berlin Sans FB" w:hAnsi="Berlin Sans FB"/>
              </w:rPr>
            </w:pPr>
          </w:p>
          <w:p w:rsidR="00C613DB" w:rsidRPr="0049470E" w:rsidRDefault="0049470E" w:rsidP="0049470E">
            <w:pPr>
              <w:pStyle w:val="TableParagraph"/>
              <w:numPr>
                <w:ilvl w:val="0"/>
                <w:numId w:val="22"/>
              </w:numPr>
              <w:tabs>
                <w:tab w:val="left" w:pos="396"/>
              </w:tabs>
              <w:ind w:right="196"/>
              <w:jc w:val="both"/>
              <w:rPr>
                <w:rFonts w:ascii="Berlin Sans FB" w:hAnsi="Berlin Sans FB"/>
              </w:rPr>
            </w:pPr>
            <w:r>
              <w:rPr>
                <w:rFonts w:ascii="Berlin Sans FB" w:hAnsi="Berlin Sans FB"/>
                <w:lang w:val="en-US"/>
              </w:rPr>
              <w:t xml:space="preserve">Persentase </w:t>
            </w:r>
            <w:r w:rsidR="005A2DF7">
              <w:rPr>
                <w:rFonts w:ascii="Berlin Sans FB" w:hAnsi="Berlin Sans FB"/>
              </w:rPr>
              <w:t>serapan tenaga kerja</w:t>
            </w:r>
          </w:p>
          <w:p w:rsidR="0049470E" w:rsidRPr="0049470E" w:rsidRDefault="0049470E" w:rsidP="0049470E">
            <w:pPr>
              <w:pStyle w:val="TableParagraph"/>
              <w:tabs>
                <w:tab w:val="left" w:pos="396"/>
              </w:tabs>
              <w:ind w:left="395" w:right="196"/>
              <w:jc w:val="both"/>
              <w:rPr>
                <w:rFonts w:ascii="Berlin Sans FB" w:hAnsi="Berlin Sans FB"/>
              </w:rPr>
            </w:pPr>
          </w:p>
          <w:p w:rsidR="00C613DB" w:rsidRPr="00D571FF" w:rsidRDefault="005A2DF7" w:rsidP="005A2DF7">
            <w:pPr>
              <w:pStyle w:val="TableParagraph"/>
              <w:numPr>
                <w:ilvl w:val="0"/>
                <w:numId w:val="22"/>
              </w:numPr>
              <w:tabs>
                <w:tab w:val="left" w:pos="396"/>
              </w:tabs>
              <w:spacing w:before="11"/>
              <w:ind w:right="196"/>
              <w:jc w:val="both"/>
              <w:rPr>
                <w:rFonts w:ascii="Berlin Sans FB" w:hAnsi="Berlin Sans FB"/>
              </w:rPr>
            </w:pPr>
            <w:r>
              <w:rPr>
                <w:rFonts w:ascii="Berlin Sans FB" w:hAnsi="Berlin Sans FB"/>
              </w:rPr>
              <w:t>Jumlah penurunan kasus ketenagakerjaan</w:t>
            </w:r>
          </w:p>
        </w:tc>
      </w:tr>
      <w:tr w:rsidR="00C613DB" w:rsidRPr="00D571FF" w:rsidTr="00AF2D05">
        <w:trPr>
          <w:trHeight w:val="74"/>
        </w:trPr>
        <w:tc>
          <w:tcPr>
            <w:tcW w:w="675" w:type="dxa"/>
            <w:tcBorders>
              <w:top w:val="nil"/>
              <w:left w:val="single" w:sz="4" w:space="0" w:color="000000"/>
              <w:bottom w:val="single" w:sz="4" w:space="0" w:color="000000"/>
              <w:right w:val="nil"/>
            </w:tcBorders>
          </w:tcPr>
          <w:p w:rsidR="00C613DB" w:rsidRPr="00D571FF" w:rsidRDefault="00C613DB">
            <w:pPr>
              <w:pStyle w:val="TableParagraph"/>
              <w:rPr>
                <w:rFonts w:ascii="Berlin Sans FB" w:hAnsi="Berlin Sans FB"/>
              </w:rPr>
            </w:pPr>
          </w:p>
        </w:tc>
        <w:tc>
          <w:tcPr>
            <w:tcW w:w="3044" w:type="dxa"/>
            <w:tcBorders>
              <w:top w:val="nil"/>
              <w:left w:val="nil"/>
              <w:bottom w:val="single" w:sz="4" w:space="0" w:color="000000"/>
              <w:right w:val="single" w:sz="4" w:space="0" w:color="000000"/>
            </w:tcBorders>
          </w:tcPr>
          <w:p w:rsidR="00C613DB" w:rsidRPr="00D571FF" w:rsidRDefault="00C613DB">
            <w:pPr>
              <w:pStyle w:val="TableParagraph"/>
              <w:rPr>
                <w:rFonts w:ascii="Berlin Sans FB" w:hAnsi="Berlin Sans FB"/>
              </w:rPr>
            </w:pPr>
          </w:p>
        </w:tc>
        <w:tc>
          <w:tcPr>
            <w:tcW w:w="3075" w:type="dxa"/>
            <w:tcBorders>
              <w:top w:val="nil"/>
              <w:left w:val="single" w:sz="4" w:space="0" w:color="000000"/>
              <w:bottom w:val="single" w:sz="4" w:space="0" w:color="000000"/>
              <w:right w:val="single" w:sz="4" w:space="0" w:color="000000"/>
            </w:tcBorders>
          </w:tcPr>
          <w:p w:rsidR="00C613DB" w:rsidRPr="00D571FF" w:rsidRDefault="00C613DB">
            <w:pPr>
              <w:pStyle w:val="TableParagraph"/>
              <w:rPr>
                <w:rFonts w:ascii="Berlin Sans FB" w:hAnsi="Berlin Sans FB"/>
              </w:rPr>
            </w:pPr>
          </w:p>
        </w:tc>
        <w:tc>
          <w:tcPr>
            <w:tcW w:w="2987" w:type="dxa"/>
            <w:tcBorders>
              <w:top w:val="nil"/>
              <w:left w:val="single" w:sz="4" w:space="0" w:color="000000"/>
              <w:bottom w:val="single" w:sz="4" w:space="0" w:color="000000"/>
              <w:right w:val="single" w:sz="4" w:space="0" w:color="000000"/>
            </w:tcBorders>
          </w:tcPr>
          <w:p w:rsidR="00C613DB" w:rsidRPr="00491EC9" w:rsidRDefault="00C613DB" w:rsidP="00491EC9">
            <w:pPr>
              <w:pStyle w:val="TableParagraph"/>
              <w:rPr>
                <w:rFonts w:ascii="Berlin Sans FB" w:hAnsi="Berlin Sans FB"/>
              </w:rPr>
            </w:pPr>
          </w:p>
        </w:tc>
        <w:tc>
          <w:tcPr>
            <w:tcW w:w="3629" w:type="dxa"/>
            <w:tcBorders>
              <w:top w:val="nil"/>
              <w:left w:val="single" w:sz="4" w:space="0" w:color="000000"/>
              <w:bottom w:val="single" w:sz="4" w:space="0" w:color="000000"/>
              <w:right w:val="single" w:sz="4" w:space="0" w:color="000000"/>
            </w:tcBorders>
          </w:tcPr>
          <w:p w:rsidR="00C613DB" w:rsidRPr="00D571FF" w:rsidRDefault="00C613DB" w:rsidP="0049470E">
            <w:pPr>
              <w:pStyle w:val="TableParagraph"/>
              <w:spacing w:before="120"/>
              <w:ind w:left="395"/>
              <w:rPr>
                <w:rFonts w:ascii="Berlin Sans FB" w:hAnsi="Berlin Sans FB"/>
                <w:lang w:val="en-US"/>
              </w:rPr>
            </w:pPr>
          </w:p>
        </w:tc>
      </w:tr>
      <w:tr w:rsidR="00C613DB" w:rsidRPr="00D571FF" w:rsidTr="00AF2D05">
        <w:trPr>
          <w:trHeight w:val="1409"/>
        </w:trPr>
        <w:tc>
          <w:tcPr>
            <w:tcW w:w="675" w:type="dxa"/>
            <w:tcBorders>
              <w:top w:val="single" w:sz="4" w:space="0" w:color="000000"/>
              <w:left w:val="single" w:sz="4" w:space="0" w:color="000000"/>
              <w:bottom w:val="single" w:sz="4" w:space="0" w:color="000000"/>
              <w:right w:val="nil"/>
            </w:tcBorders>
          </w:tcPr>
          <w:p w:rsidR="00C613DB" w:rsidRPr="00D571FF" w:rsidRDefault="00C613DB">
            <w:pPr>
              <w:pStyle w:val="TableParagraph"/>
              <w:spacing w:before="11"/>
              <w:rPr>
                <w:rFonts w:ascii="Berlin Sans FB" w:hAnsi="Berlin Sans FB"/>
              </w:rPr>
            </w:pPr>
          </w:p>
          <w:p w:rsidR="00C613DB" w:rsidRPr="00D571FF" w:rsidRDefault="003D0332">
            <w:pPr>
              <w:pStyle w:val="TableParagraph"/>
              <w:spacing w:before="1"/>
              <w:ind w:right="8"/>
              <w:jc w:val="center"/>
              <w:rPr>
                <w:rFonts w:ascii="Berlin Sans FB" w:hAnsi="Berlin Sans FB"/>
              </w:rPr>
            </w:pPr>
            <w:r w:rsidRPr="00D571FF">
              <w:rPr>
                <w:rFonts w:ascii="Berlin Sans FB" w:hAnsi="Berlin Sans FB"/>
                <w:w w:val="99"/>
              </w:rPr>
              <w:t>2</w:t>
            </w:r>
          </w:p>
        </w:tc>
        <w:tc>
          <w:tcPr>
            <w:tcW w:w="3044" w:type="dxa"/>
            <w:tcBorders>
              <w:top w:val="single" w:sz="4" w:space="0" w:color="000000"/>
              <w:left w:val="nil"/>
              <w:bottom w:val="single" w:sz="4" w:space="0" w:color="000000"/>
              <w:right w:val="single" w:sz="4" w:space="0" w:color="000000"/>
            </w:tcBorders>
          </w:tcPr>
          <w:p w:rsidR="00C613DB" w:rsidRPr="00D571FF" w:rsidRDefault="00C613DB">
            <w:pPr>
              <w:pStyle w:val="TableParagraph"/>
              <w:spacing w:before="11"/>
              <w:rPr>
                <w:rFonts w:ascii="Berlin Sans FB" w:hAnsi="Berlin Sans FB"/>
              </w:rPr>
            </w:pPr>
          </w:p>
          <w:p w:rsidR="00C613DB" w:rsidRPr="005A2DF7" w:rsidRDefault="005A2DF7" w:rsidP="005A2DF7">
            <w:pPr>
              <w:pStyle w:val="TableParagraph"/>
              <w:spacing w:before="1"/>
              <w:ind w:left="130" w:right="86"/>
              <w:rPr>
                <w:rFonts w:ascii="Berlin Sans FB" w:hAnsi="Berlin Sans FB"/>
              </w:rPr>
            </w:pPr>
            <w:r>
              <w:rPr>
                <w:rFonts w:ascii="Berlin Sans FB" w:hAnsi="Berlin Sans FB"/>
              </w:rPr>
              <w:t>Meningkatnya kesejahteraan transmigrasi</w:t>
            </w:r>
          </w:p>
        </w:tc>
        <w:tc>
          <w:tcPr>
            <w:tcW w:w="3075" w:type="dxa"/>
            <w:tcBorders>
              <w:top w:val="single" w:sz="4" w:space="0" w:color="000000"/>
              <w:left w:val="single" w:sz="4" w:space="0" w:color="000000"/>
              <w:bottom w:val="single" w:sz="4" w:space="0" w:color="000000"/>
              <w:right w:val="single" w:sz="4" w:space="0" w:color="000000"/>
            </w:tcBorders>
          </w:tcPr>
          <w:p w:rsidR="00C613DB" w:rsidRPr="00D571FF" w:rsidRDefault="00C613DB">
            <w:pPr>
              <w:pStyle w:val="TableParagraph"/>
              <w:spacing w:before="11"/>
              <w:rPr>
                <w:rFonts w:ascii="Berlin Sans FB" w:hAnsi="Berlin Sans FB"/>
              </w:rPr>
            </w:pPr>
          </w:p>
          <w:p w:rsidR="00C613DB" w:rsidRDefault="005A2DF7" w:rsidP="0049470E">
            <w:pPr>
              <w:pStyle w:val="TableParagraph"/>
              <w:numPr>
                <w:ilvl w:val="0"/>
                <w:numId w:val="85"/>
              </w:numPr>
              <w:spacing w:before="1"/>
              <w:ind w:left="392" w:right="145"/>
              <w:rPr>
                <w:rFonts w:ascii="Berlin Sans FB" w:hAnsi="Berlin Sans FB"/>
                <w:lang w:val="en-US"/>
              </w:rPr>
            </w:pPr>
            <w:r>
              <w:rPr>
                <w:rFonts w:ascii="Berlin Sans FB" w:hAnsi="Berlin Sans FB"/>
              </w:rPr>
              <w:t>Tingkat kesejahteraan transmigran</w:t>
            </w:r>
          </w:p>
          <w:p w:rsidR="0049470E" w:rsidRPr="00D571FF" w:rsidRDefault="0049470E" w:rsidP="0049470E">
            <w:pPr>
              <w:pStyle w:val="TableParagraph"/>
              <w:spacing w:before="1"/>
              <w:ind w:right="145"/>
              <w:rPr>
                <w:rFonts w:ascii="Berlin Sans FB" w:hAnsi="Berlin Sans FB"/>
                <w:lang w:val="en-US"/>
              </w:rPr>
            </w:pPr>
          </w:p>
        </w:tc>
        <w:tc>
          <w:tcPr>
            <w:tcW w:w="2987" w:type="dxa"/>
            <w:tcBorders>
              <w:top w:val="single" w:sz="4" w:space="0" w:color="000000"/>
              <w:left w:val="single" w:sz="4" w:space="0" w:color="000000"/>
              <w:bottom w:val="single" w:sz="4" w:space="0" w:color="000000"/>
              <w:right w:val="single" w:sz="4" w:space="0" w:color="000000"/>
            </w:tcBorders>
          </w:tcPr>
          <w:p w:rsidR="00C613DB" w:rsidRPr="00D571FF" w:rsidRDefault="00C613DB">
            <w:pPr>
              <w:pStyle w:val="TableParagraph"/>
              <w:spacing w:before="11"/>
              <w:rPr>
                <w:rFonts w:ascii="Berlin Sans FB" w:hAnsi="Berlin Sans FB"/>
              </w:rPr>
            </w:pPr>
          </w:p>
          <w:p w:rsidR="00C613DB" w:rsidRDefault="005A2DF7" w:rsidP="005A2DF7">
            <w:pPr>
              <w:pStyle w:val="TableParagraph"/>
              <w:numPr>
                <w:ilvl w:val="0"/>
                <w:numId w:val="24"/>
              </w:numPr>
              <w:tabs>
                <w:tab w:val="clear" w:pos="425"/>
                <w:tab w:val="left" w:pos="240"/>
              </w:tabs>
              <w:spacing w:before="1"/>
              <w:ind w:left="245" w:right="237" w:hanging="245"/>
              <w:rPr>
                <w:rFonts w:ascii="Berlin Sans FB" w:hAnsi="Berlin Sans FB"/>
              </w:rPr>
            </w:pPr>
            <w:r>
              <w:rPr>
                <w:rFonts w:ascii="Berlin Sans FB" w:hAnsi="Berlin Sans FB"/>
                <w:lang w:val="en-GB"/>
              </w:rPr>
              <w:t>Me</w:t>
            </w:r>
            <w:r>
              <w:rPr>
                <w:rFonts w:ascii="Berlin Sans FB" w:hAnsi="Berlin Sans FB"/>
              </w:rPr>
              <w:t>ningkatnya pembangunan kawasan transmigransi</w:t>
            </w:r>
          </w:p>
          <w:p w:rsidR="005A2DF7" w:rsidRPr="00D571FF" w:rsidRDefault="005A2DF7" w:rsidP="005A2DF7">
            <w:pPr>
              <w:pStyle w:val="TableParagraph"/>
              <w:numPr>
                <w:ilvl w:val="0"/>
                <w:numId w:val="24"/>
              </w:numPr>
              <w:tabs>
                <w:tab w:val="clear" w:pos="425"/>
                <w:tab w:val="left" w:pos="240"/>
              </w:tabs>
              <w:spacing w:before="1"/>
              <w:ind w:left="245" w:right="237" w:hanging="245"/>
              <w:rPr>
                <w:rFonts w:ascii="Berlin Sans FB" w:hAnsi="Berlin Sans FB"/>
              </w:rPr>
            </w:pPr>
            <w:r>
              <w:rPr>
                <w:rFonts w:ascii="Berlin Sans FB" w:hAnsi="Berlin Sans FB"/>
              </w:rPr>
              <w:t>Meningkatnya kemandirian transmigran</w:t>
            </w:r>
          </w:p>
        </w:tc>
        <w:tc>
          <w:tcPr>
            <w:tcW w:w="3629" w:type="dxa"/>
            <w:tcBorders>
              <w:top w:val="single" w:sz="4" w:space="0" w:color="000000"/>
              <w:left w:val="single" w:sz="4" w:space="0" w:color="000000"/>
              <w:bottom w:val="single" w:sz="4" w:space="0" w:color="000000"/>
              <w:right w:val="single" w:sz="4" w:space="0" w:color="000000"/>
            </w:tcBorders>
          </w:tcPr>
          <w:p w:rsidR="00C613DB" w:rsidRPr="00D571FF" w:rsidRDefault="00C613DB">
            <w:pPr>
              <w:pStyle w:val="TableParagraph"/>
              <w:spacing w:before="11"/>
              <w:rPr>
                <w:rFonts w:ascii="Berlin Sans FB" w:hAnsi="Berlin Sans FB"/>
              </w:rPr>
            </w:pPr>
          </w:p>
          <w:p w:rsidR="00C613DB" w:rsidRDefault="005A2DF7" w:rsidP="005A2DF7">
            <w:pPr>
              <w:pStyle w:val="TableParagraph"/>
              <w:numPr>
                <w:ilvl w:val="0"/>
                <w:numId w:val="25"/>
              </w:numPr>
              <w:tabs>
                <w:tab w:val="left" w:pos="425"/>
              </w:tabs>
              <w:spacing w:before="1"/>
              <w:ind w:right="237" w:hanging="283"/>
              <w:rPr>
                <w:rFonts w:ascii="Berlin Sans FB" w:hAnsi="Berlin Sans FB"/>
              </w:rPr>
            </w:pPr>
            <w:r>
              <w:rPr>
                <w:rFonts w:ascii="Berlin Sans FB" w:hAnsi="Berlin Sans FB"/>
              </w:rPr>
              <w:t>Jumlah kawasan transmigrasi yang dibangun</w:t>
            </w:r>
          </w:p>
          <w:p w:rsidR="005A2DF7" w:rsidRPr="005A2DF7" w:rsidRDefault="005A2DF7" w:rsidP="005A2DF7">
            <w:pPr>
              <w:pStyle w:val="TableParagraph"/>
              <w:numPr>
                <w:ilvl w:val="0"/>
                <w:numId w:val="25"/>
              </w:numPr>
              <w:tabs>
                <w:tab w:val="left" w:pos="425"/>
              </w:tabs>
              <w:spacing w:before="1"/>
              <w:ind w:right="237" w:hanging="283"/>
              <w:rPr>
                <w:rFonts w:ascii="Berlin Sans FB" w:hAnsi="Berlin Sans FB"/>
              </w:rPr>
            </w:pPr>
            <w:r>
              <w:rPr>
                <w:rFonts w:ascii="Berlin Sans FB" w:hAnsi="Berlin Sans FB"/>
              </w:rPr>
              <w:t>Indeks kemandirian kawasan transmigrasi</w:t>
            </w:r>
          </w:p>
          <w:p w:rsidR="00C613DB" w:rsidRPr="00D571FF" w:rsidRDefault="00C613DB" w:rsidP="00CC2CD6">
            <w:pPr>
              <w:pStyle w:val="TableParagraph"/>
              <w:ind w:left="425"/>
              <w:rPr>
                <w:rFonts w:ascii="Berlin Sans FB" w:hAnsi="Berlin Sans FB"/>
              </w:rPr>
            </w:pPr>
          </w:p>
        </w:tc>
      </w:tr>
      <w:tr w:rsidR="00491EC9" w:rsidRPr="00D571FF" w:rsidTr="00AF2D05">
        <w:trPr>
          <w:trHeight w:val="2205"/>
        </w:trPr>
        <w:tc>
          <w:tcPr>
            <w:tcW w:w="675" w:type="dxa"/>
            <w:tcBorders>
              <w:top w:val="single" w:sz="4" w:space="0" w:color="000000"/>
              <w:left w:val="single" w:sz="4" w:space="0" w:color="000000"/>
              <w:bottom w:val="single" w:sz="4" w:space="0" w:color="000000"/>
              <w:right w:val="nil"/>
            </w:tcBorders>
          </w:tcPr>
          <w:p w:rsidR="00491EC9" w:rsidRPr="00CC2CD6" w:rsidRDefault="00491EC9" w:rsidP="004E3D3A">
            <w:pPr>
              <w:pStyle w:val="TableParagraph"/>
              <w:spacing w:before="11"/>
              <w:rPr>
                <w:rFonts w:ascii="Berlin Sans FB" w:hAnsi="Berlin Sans FB"/>
                <w:lang w:val="en-GB"/>
              </w:rPr>
            </w:pPr>
            <w:r>
              <w:rPr>
                <w:rFonts w:ascii="Berlin Sans FB" w:hAnsi="Berlin Sans FB"/>
                <w:lang w:val="en-GB"/>
              </w:rPr>
              <w:t>3.</w:t>
            </w:r>
          </w:p>
        </w:tc>
        <w:tc>
          <w:tcPr>
            <w:tcW w:w="3044" w:type="dxa"/>
            <w:tcBorders>
              <w:top w:val="single" w:sz="4" w:space="0" w:color="000000"/>
              <w:left w:val="nil"/>
              <w:bottom w:val="single" w:sz="4" w:space="0" w:color="000000"/>
              <w:right w:val="single" w:sz="4" w:space="0" w:color="000000"/>
            </w:tcBorders>
          </w:tcPr>
          <w:p w:rsidR="00491EC9" w:rsidRPr="008929EC" w:rsidRDefault="008929EC" w:rsidP="0013102E">
            <w:pPr>
              <w:pStyle w:val="TableParagraph"/>
              <w:spacing w:before="11"/>
              <w:ind w:left="135"/>
              <w:jc w:val="both"/>
              <w:rPr>
                <w:rFonts w:ascii="Berlin Sans FB" w:hAnsi="Berlin Sans FB"/>
              </w:rPr>
            </w:pPr>
            <w:r>
              <w:rPr>
                <w:rFonts w:ascii="Berlin Sans FB" w:hAnsi="Berlin Sans FB"/>
              </w:rPr>
              <w:t>Meningkatnya kinerja organisasi</w:t>
            </w:r>
          </w:p>
        </w:tc>
        <w:tc>
          <w:tcPr>
            <w:tcW w:w="3075" w:type="dxa"/>
            <w:tcBorders>
              <w:top w:val="single" w:sz="4" w:space="0" w:color="000000"/>
              <w:left w:val="single" w:sz="4" w:space="0" w:color="000000"/>
              <w:bottom w:val="single" w:sz="4" w:space="0" w:color="000000"/>
              <w:right w:val="single" w:sz="4" w:space="0" w:color="000000"/>
            </w:tcBorders>
          </w:tcPr>
          <w:p w:rsidR="00491EC9" w:rsidRPr="00CC2CD6" w:rsidRDefault="008929EC" w:rsidP="004E3D3A">
            <w:pPr>
              <w:pStyle w:val="TableParagraph"/>
              <w:numPr>
                <w:ilvl w:val="0"/>
                <w:numId w:val="87"/>
              </w:numPr>
              <w:spacing w:before="11"/>
              <w:ind w:left="392"/>
              <w:rPr>
                <w:rFonts w:ascii="Berlin Sans FB" w:hAnsi="Berlin Sans FB"/>
                <w:lang w:val="en-GB"/>
              </w:rPr>
            </w:pPr>
            <w:r>
              <w:rPr>
                <w:rFonts w:ascii="Berlin Sans FB" w:hAnsi="Berlin Sans FB"/>
              </w:rPr>
              <w:t>Kinerja</w:t>
            </w:r>
            <w:r w:rsidR="00491EC9">
              <w:rPr>
                <w:rFonts w:ascii="Berlin Sans FB" w:hAnsi="Berlin Sans FB"/>
                <w:lang w:val="en-GB"/>
              </w:rPr>
              <w:t xml:space="preserve"> organisasi</w:t>
            </w:r>
          </w:p>
        </w:tc>
        <w:tc>
          <w:tcPr>
            <w:tcW w:w="2987" w:type="dxa"/>
            <w:tcBorders>
              <w:top w:val="single" w:sz="4" w:space="0" w:color="000000"/>
              <w:left w:val="single" w:sz="4" w:space="0" w:color="000000"/>
              <w:bottom w:val="single" w:sz="4" w:space="0" w:color="000000"/>
              <w:right w:val="single" w:sz="4" w:space="0" w:color="000000"/>
            </w:tcBorders>
          </w:tcPr>
          <w:p w:rsidR="00491EC9" w:rsidRPr="00CC2CD6" w:rsidRDefault="008929EC" w:rsidP="004E3D3A">
            <w:pPr>
              <w:pStyle w:val="TableParagraph"/>
              <w:numPr>
                <w:ilvl w:val="0"/>
                <w:numId w:val="86"/>
              </w:numPr>
              <w:spacing w:before="11"/>
              <w:ind w:left="436"/>
              <w:rPr>
                <w:rFonts w:ascii="Berlin Sans FB" w:hAnsi="Berlin Sans FB"/>
                <w:lang w:val="en-GB"/>
              </w:rPr>
            </w:pPr>
            <w:r>
              <w:rPr>
                <w:rFonts w:ascii="Berlin Sans FB" w:hAnsi="Berlin Sans FB"/>
              </w:rPr>
              <w:t>Meningkatnya tata kelola organisasi</w:t>
            </w:r>
          </w:p>
        </w:tc>
        <w:tc>
          <w:tcPr>
            <w:tcW w:w="3629" w:type="dxa"/>
            <w:tcBorders>
              <w:top w:val="single" w:sz="4" w:space="0" w:color="000000"/>
              <w:left w:val="single" w:sz="4" w:space="0" w:color="000000"/>
              <w:bottom w:val="single" w:sz="4" w:space="0" w:color="000000"/>
              <w:right w:val="single" w:sz="4" w:space="0" w:color="000000"/>
            </w:tcBorders>
          </w:tcPr>
          <w:p w:rsidR="00491EC9" w:rsidRPr="008929EC" w:rsidRDefault="008929EC" w:rsidP="008929EC">
            <w:pPr>
              <w:pStyle w:val="TableParagraph"/>
              <w:numPr>
                <w:ilvl w:val="0"/>
                <w:numId w:val="91"/>
              </w:numPr>
              <w:spacing w:before="11"/>
              <w:rPr>
                <w:rFonts w:ascii="Berlin Sans FB" w:hAnsi="Berlin Sans FB"/>
              </w:rPr>
            </w:pPr>
            <w:r>
              <w:rPr>
                <w:rFonts w:ascii="Berlin Sans FB" w:hAnsi="Berlin Sans FB"/>
              </w:rPr>
              <w:t>Nilai Evaluasi Akuntabilitas</w:t>
            </w:r>
          </w:p>
        </w:tc>
      </w:tr>
    </w:tbl>
    <w:p w:rsidR="00491EC9" w:rsidRDefault="00491EC9">
      <w:pPr>
        <w:pStyle w:val="TableParagraph"/>
        <w:rPr>
          <w:rFonts w:ascii="Berlin Sans FB" w:hAnsi="Berlin Sans FB"/>
        </w:rPr>
        <w:sectPr w:rsidR="00491EC9" w:rsidSect="001A1C1E">
          <w:pgSz w:w="16839" w:h="11907" w:orient="landscape"/>
          <w:pgMar w:top="1985" w:right="1701" w:bottom="1281" w:left="1701" w:header="851" w:footer="851" w:gutter="0"/>
          <w:pgNumType w:start="16"/>
          <w:cols w:space="720"/>
          <w:docGrid w:linePitch="360"/>
        </w:sectPr>
      </w:pPr>
    </w:p>
    <w:p w:rsidR="00C613DB" w:rsidRPr="00D571FF" w:rsidRDefault="003D0332">
      <w:pPr>
        <w:pStyle w:val="Heading1"/>
        <w:numPr>
          <w:ilvl w:val="1"/>
          <w:numId w:val="16"/>
        </w:numPr>
        <w:tabs>
          <w:tab w:val="left" w:pos="1275"/>
        </w:tabs>
        <w:spacing w:before="100" w:after="0"/>
        <w:ind w:left="1274" w:hanging="596"/>
        <w:rPr>
          <w:rFonts w:ascii="Berlin Sans FB" w:hAnsi="Berlin Sans FB" w:cs="Tahoma"/>
          <w:sz w:val="24"/>
          <w:szCs w:val="24"/>
        </w:rPr>
      </w:pPr>
      <w:r w:rsidRPr="00D571FF">
        <w:rPr>
          <w:rFonts w:ascii="Berlin Sans FB" w:hAnsi="Berlin Sans FB" w:cs="Tahoma"/>
          <w:sz w:val="24"/>
          <w:szCs w:val="24"/>
        </w:rPr>
        <w:lastRenderedPageBreak/>
        <w:t>PROGRAM</w:t>
      </w:r>
      <w:r w:rsidRPr="00D571FF">
        <w:rPr>
          <w:rFonts w:ascii="Berlin Sans FB" w:hAnsi="Berlin Sans FB" w:cs="Tahoma"/>
          <w:spacing w:val="-3"/>
          <w:sz w:val="24"/>
          <w:szCs w:val="24"/>
        </w:rPr>
        <w:t xml:space="preserve"> </w:t>
      </w:r>
      <w:r w:rsidRPr="00D571FF">
        <w:rPr>
          <w:rFonts w:ascii="Berlin Sans FB" w:hAnsi="Berlin Sans FB" w:cs="Tahoma"/>
          <w:sz w:val="24"/>
          <w:szCs w:val="24"/>
        </w:rPr>
        <w:t>PRIORITAS</w:t>
      </w:r>
    </w:p>
    <w:p w:rsidR="00C613DB" w:rsidRPr="00D571FF" w:rsidRDefault="003D0332">
      <w:pPr>
        <w:pStyle w:val="Heading1"/>
        <w:tabs>
          <w:tab w:val="left" w:pos="1275"/>
        </w:tabs>
        <w:spacing w:before="100" w:after="0" w:line="360" w:lineRule="auto"/>
        <w:ind w:left="1274"/>
        <w:jc w:val="both"/>
        <w:rPr>
          <w:rFonts w:ascii="Berlin Sans FB" w:hAnsi="Berlin Sans FB" w:cs="Tahoma"/>
          <w:sz w:val="24"/>
          <w:szCs w:val="24"/>
        </w:rPr>
      </w:pPr>
      <w:r w:rsidRPr="00D571FF">
        <w:rPr>
          <w:rFonts w:ascii="Berlin Sans FB" w:hAnsi="Berlin Sans FB" w:cs="Tahoma"/>
          <w:b w:val="0"/>
          <w:sz w:val="24"/>
          <w:szCs w:val="24"/>
        </w:rPr>
        <w:t xml:space="preserve">Pelaksanaan pembangunan ketenagakerjaan dan ketransmigrasian diwujud kan melalui 4 (empat) </w:t>
      </w:r>
      <w:proofErr w:type="gramStart"/>
      <w:r w:rsidRPr="00D571FF">
        <w:rPr>
          <w:rFonts w:ascii="Berlin Sans FB" w:hAnsi="Berlin Sans FB" w:cs="Tahoma"/>
          <w:b w:val="0"/>
          <w:sz w:val="24"/>
          <w:szCs w:val="24"/>
        </w:rPr>
        <w:t>program  prioritas</w:t>
      </w:r>
      <w:proofErr w:type="gramEnd"/>
      <w:r w:rsidRPr="00D571FF">
        <w:rPr>
          <w:rFonts w:ascii="Berlin Sans FB" w:hAnsi="Berlin Sans FB" w:cs="Tahoma"/>
          <w:b w:val="0"/>
          <w:sz w:val="24"/>
          <w:szCs w:val="24"/>
        </w:rPr>
        <w:t xml:space="preserve"> utama beserta implementasi kegiatannya, yang meliputi :</w:t>
      </w:r>
    </w:p>
    <w:p w:rsidR="00C613DB" w:rsidRPr="00D571FF" w:rsidRDefault="003D0332">
      <w:pPr>
        <w:pStyle w:val="Heading1"/>
        <w:numPr>
          <w:ilvl w:val="0"/>
          <w:numId w:val="29"/>
        </w:numPr>
        <w:tabs>
          <w:tab w:val="left" w:pos="1200"/>
        </w:tabs>
        <w:spacing w:before="122" w:after="0" w:line="360" w:lineRule="auto"/>
        <w:ind w:left="1442" w:right="140" w:hanging="722"/>
        <w:rPr>
          <w:rFonts w:ascii="Berlin Sans FB" w:hAnsi="Berlin Sans FB" w:cs="Tahoma"/>
          <w:sz w:val="24"/>
          <w:szCs w:val="24"/>
        </w:rPr>
      </w:pPr>
      <w:r w:rsidRPr="00D571FF">
        <w:rPr>
          <w:rFonts w:ascii="Berlin Sans FB" w:hAnsi="Berlin Sans FB" w:cs="Tahoma"/>
          <w:sz w:val="24"/>
          <w:szCs w:val="24"/>
        </w:rPr>
        <w:t>Bidang</w:t>
      </w:r>
      <w:r w:rsidRPr="00D571FF">
        <w:rPr>
          <w:rFonts w:ascii="Berlin Sans FB" w:hAnsi="Berlin Sans FB" w:cs="Tahoma"/>
          <w:spacing w:val="-1"/>
          <w:sz w:val="24"/>
          <w:szCs w:val="24"/>
        </w:rPr>
        <w:t xml:space="preserve"> </w:t>
      </w:r>
      <w:r w:rsidRPr="00D571FF">
        <w:rPr>
          <w:rFonts w:ascii="Berlin Sans FB" w:hAnsi="Berlin Sans FB" w:cs="Tahoma"/>
          <w:sz w:val="24"/>
          <w:szCs w:val="24"/>
        </w:rPr>
        <w:t>Ketenagakerjaan</w:t>
      </w:r>
    </w:p>
    <w:p w:rsidR="00C613DB" w:rsidRPr="00D571FF" w:rsidRDefault="003D0332">
      <w:pPr>
        <w:pStyle w:val="BodyText"/>
        <w:spacing w:line="360" w:lineRule="auto"/>
        <w:ind w:left="1202" w:right="140" w:hanging="2"/>
        <w:rPr>
          <w:rFonts w:ascii="Berlin Sans FB" w:hAnsi="Berlin Sans FB" w:cs="Tahoma"/>
        </w:rPr>
      </w:pPr>
      <w:r w:rsidRPr="00D571FF">
        <w:rPr>
          <w:rFonts w:ascii="Berlin Sans FB" w:hAnsi="Berlin Sans FB" w:cs="Tahoma"/>
        </w:rPr>
        <w:t xml:space="preserve">Terdiri dari 4 (empat) program prioritas, </w:t>
      </w:r>
      <w:proofErr w:type="gramStart"/>
      <w:r w:rsidRPr="00D571FF">
        <w:rPr>
          <w:rFonts w:ascii="Berlin Sans FB" w:hAnsi="Berlin Sans FB" w:cs="Tahoma"/>
        </w:rPr>
        <w:t>yakni :</w:t>
      </w:r>
      <w:proofErr w:type="gramEnd"/>
    </w:p>
    <w:p w:rsidR="00C613DB" w:rsidRPr="00D571FF" w:rsidRDefault="003D0332">
      <w:pPr>
        <w:numPr>
          <w:ilvl w:val="0"/>
          <w:numId w:val="30"/>
        </w:numPr>
        <w:spacing w:line="360" w:lineRule="auto"/>
        <w:ind w:left="1185" w:right="-1" w:hanging="465"/>
        <w:jc w:val="both"/>
        <w:rPr>
          <w:rFonts w:ascii="Berlin Sans FB" w:hAnsi="Berlin Sans FB" w:cs="Tahoma"/>
          <w:b/>
        </w:rPr>
      </w:pPr>
      <w:r w:rsidRPr="00D571FF">
        <w:rPr>
          <w:rFonts w:ascii="Berlin Sans FB" w:hAnsi="Berlin Sans FB" w:cs="Tahoma"/>
          <w:b/>
        </w:rPr>
        <w:t xml:space="preserve">Program Peningkatan Kualitas dan Produktivitas Tenaga Kerja. </w:t>
      </w:r>
      <w:r w:rsidRPr="00D571FF">
        <w:rPr>
          <w:rFonts w:ascii="Berlin Sans FB" w:hAnsi="Berlin Sans FB" w:cs="Tahoma"/>
        </w:rPr>
        <w:t>Untuk mendorong pembentukan tenaga kerja yang memiliki karakter, mampu dalam mengantisipasi perubahan teknologi dan persyaratan kerja, serta mengisi lapangan kerja di dalam maupun luar negeri melalui peningkatan kualitas SDM dan optimalisasi penyelenggaraan pelatihan di UPTD Balai Latihan Kerja (BLK) yang akan ditingkatkan dan bertaraf internasional. Implementasi kegiatannya berupa</w:t>
      </w:r>
      <w:r w:rsidRPr="00D571FF">
        <w:rPr>
          <w:rFonts w:ascii="Berlin Sans FB" w:hAnsi="Berlin Sans FB" w:cs="Tahoma"/>
          <w:spacing w:val="71"/>
        </w:rPr>
        <w:t xml:space="preserve"> </w:t>
      </w:r>
      <w:r w:rsidRPr="00D571FF">
        <w:rPr>
          <w:rFonts w:ascii="Berlin Sans FB" w:hAnsi="Berlin Sans FB" w:cs="Tahoma"/>
        </w:rPr>
        <w:t>:</w:t>
      </w:r>
    </w:p>
    <w:p w:rsidR="00C613DB" w:rsidRPr="00D571FF" w:rsidRDefault="003D0332">
      <w:pPr>
        <w:numPr>
          <w:ilvl w:val="0"/>
          <w:numId w:val="31"/>
        </w:numPr>
        <w:spacing w:line="360" w:lineRule="auto"/>
        <w:ind w:right="-1"/>
        <w:jc w:val="both"/>
        <w:rPr>
          <w:rFonts w:ascii="Berlin Sans FB" w:hAnsi="Berlin Sans FB" w:cs="Tahoma"/>
          <w:b/>
        </w:rPr>
      </w:pPr>
      <w:r w:rsidRPr="00D571FF">
        <w:rPr>
          <w:rFonts w:ascii="Berlin Sans FB" w:hAnsi="Berlin Sans FB"/>
        </w:rPr>
        <w:t>P</w:t>
      </w:r>
      <w:r w:rsidRPr="00D571FF">
        <w:rPr>
          <w:rFonts w:ascii="Berlin Sans FB" w:hAnsi="Berlin Sans FB" w:cs="Tahoma"/>
        </w:rPr>
        <w:t>engembangan standar kompetensi kerja dan pemberdayaan SDM kepelatihan dan</w:t>
      </w:r>
      <w:r w:rsidRPr="00D571FF">
        <w:rPr>
          <w:rFonts w:ascii="Berlin Sans FB" w:hAnsi="Berlin Sans FB" w:cs="Tahoma"/>
          <w:spacing w:val="-2"/>
        </w:rPr>
        <w:t xml:space="preserve"> </w:t>
      </w:r>
      <w:r w:rsidRPr="00D571FF">
        <w:rPr>
          <w:rFonts w:ascii="Berlin Sans FB" w:hAnsi="Berlin Sans FB" w:cs="Tahoma"/>
        </w:rPr>
        <w:t>instruktur.</w:t>
      </w:r>
    </w:p>
    <w:p w:rsidR="00C613DB" w:rsidRPr="00D571FF" w:rsidRDefault="003D0332">
      <w:pPr>
        <w:numPr>
          <w:ilvl w:val="0"/>
          <w:numId w:val="31"/>
        </w:numPr>
        <w:spacing w:line="360" w:lineRule="auto"/>
        <w:ind w:right="-1"/>
        <w:jc w:val="both"/>
        <w:rPr>
          <w:rFonts w:ascii="Berlin Sans FB" w:hAnsi="Berlin Sans FB" w:cs="Tahoma"/>
          <w:b/>
        </w:rPr>
      </w:pPr>
      <w:r w:rsidRPr="00D571FF">
        <w:rPr>
          <w:rFonts w:ascii="Berlin Sans FB" w:hAnsi="Berlin Sans FB" w:cs="Tahoma"/>
        </w:rPr>
        <w:t>Pengembangan kelembagaan pelatihan dan produktivitas tenaga kerja.</w:t>
      </w:r>
    </w:p>
    <w:p w:rsidR="00C613DB" w:rsidRPr="00D571FF" w:rsidRDefault="003D0332">
      <w:pPr>
        <w:numPr>
          <w:ilvl w:val="0"/>
          <w:numId w:val="31"/>
        </w:numPr>
        <w:spacing w:line="360" w:lineRule="auto"/>
        <w:ind w:right="-1"/>
        <w:jc w:val="both"/>
        <w:rPr>
          <w:rFonts w:ascii="Berlin Sans FB" w:hAnsi="Berlin Sans FB" w:cs="Tahoma"/>
          <w:b/>
        </w:rPr>
      </w:pPr>
      <w:r w:rsidRPr="00D571FF">
        <w:rPr>
          <w:rFonts w:ascii="Berlin Sans FB" w:hAnsi="Berlin Sans FB" w:cs="Tahoma"/>
        </w:rPr>
        <w:t xml:space="preserve"> Pengembangan sistem sertifikasi kompetensi tenaga kerja dan pemagangan.</w:t>
      </w:r>
    </w:p>
    <w:p w:rsidR="00C613DB" w:rsidRPr="00D571FF" w:rsidRDefault="003D0332">
      <w:pPr>
        <w:numPr>
          <w:ilvl w:val="0"/>
          <w:numId w:val="31"/>
        </w:numPr>
        <w:spacing w:line="360" w:lineRule="auto"/>
        <w:ind w:right="-1"/>
        <w:jc w:val="both"/>
        <w:rPr>
          <w:rFonts w:ascii="Berlin Sans FB" w:hAnsi="Berlin Sans FB" w:cs="Tahoma"/>
          <w:b/>
        </w:rPr>
      </w:pPr>
      <w:r w:rsidRPr="00D571FF">
        <w:rPr>
          <w:rFonts w:ascii="Berlin Sans FB" w:hAnsi="Berlin Sans FB" w:cs="Tahoma"/>
        </w:rPr>
        <w:t>Pendidikan kemasyarakatan produktif dalam rangka revitalisasi lembaga pelatihan dan penyelenggaraan pelatihan berbasis masyarakat.</w:t>
      </w:r>
    </w:p>
    <w:p w:rsidR="00C613DB" w:rsidRPr="00D571FF" w:rsidRDefault="003D0332">
      <w:pPr>
        <w:numPr>
          <w:ilvl w:val="0"/>
          <w:numId w:val="31"/>
        </w:numPr>
        <w:spacing w:line="360" w:lineRule="auto"/>
        <w:ind w:right="-1"/>
        <w:jc w:val="both"/>
        <w:rPr>
          <w:rFonts w:ascii="Berlin Sans FB" w:hAnsi="Berlin Sans FB" w:cs="Tahoma"/>
          <w:b/>
        </w:rPr>
      </w:pPr>
      <w:r w:rsidRPr="00D571FF">
        <w:rPr>
          <w:rFonts w:ascii="Berlin Sans FB" w:hAnsi="Berlin Sans FB" w:cs="Tahoma"/>
        </w:rPr>
        <w:t xml:space="preserve"> Pendidikan kemasyarakatan produktif dalam rangka penyelenggaraan pelatihan berbasis kompetensi.</w:t>
      </w:r>
    </w:p>
    <w:p w:rsidR="00C613DB" w:rsidRPr="00D571FF" w:rsidRDefault="003D0332">
      <w:pPr>
        <w:numPr>
          <w:ilvl w:val="0"/>
          <w:numId w:val="31"/>
        </w:numPr>
        <w:spacing w:line="360" w:lineRule="auto"/>
        <w:ind w:right="-1"/>
        <w:jc w:val="both"/>
        <w:rPr>
          <w:rFonts w:ascii="Berlin Sans FB" w:hAnsi="Berlin Sans FB" w:cs="Tahoma"/>
          <w:b/>
        </w:rPr>
      </w:pPr>
      <w:r w:rsidRPr="00D571FF">
        <w:rPr>
          <w:rFonts w:ascii="Berlin Sans FB" w:hAnsi="Berlin Sans FB" w:cs="Tahoma"/>
        </w:rPr>
        <w:t>Pendidikan kemasyarakatan produktif dalam rangka revitalisasi dan pengembangan kelembagaan</w:t>
      </w:r>
      <w:r w:rsidRPr="00D571FF">
        <w:rPr>
          <w:rFonts w:ascii="Berlin Sans FB" w:hAnsi="Berlin Sans FB" w:cs="Tahoma"/>
          <w:spacing w:val="-1"/>
        </w:rPr>
        <w:t xml:space="preserve"> </w:t>
      </w:r>
      <w:r w:rsidRPr="00D571FF">
        <w:rPr>
          <w:rFonts w:ascii="Berlin Sans FB" w:hAnsi="Berlin Sans FB" w:cs="Tahoma"/>
        </w:rPr>
        <w:t>produktivitas.</w:t>
      </w:r>
    </w:p>
    <w:p w:rsidR="00C613DB" w:rsidRPr="00D571FF" w:rsidRDefault="003D0332">
      <w:pPr>
        <w:numPr>
          <w:ilvl w:val="0"/>
          <w:numId w:val="31"/>
        </w:numPr>
        <w:spacing w:line="360" w:lineRule="auto"/>
        <w:ind w:right="-1"/>
        <w:jc w:val="both"/>
        <w:rPr>
          <w:rFonts w:ascii="Berlin Sans FB" w:hAnsi="Berlin Sans FB" w:cs="Tahoma"/>
          <w:b/>
        </w:rPr>
      </w:pPr>
      <w:r w:rsidRPr="00D571FF">
        <w:rPr>
          <w:rFonts w:ascii="Berlin Sans FB" w:hAnsi="Berlin Sans FB" w:cs="Tahoma"/>
        </w:rPr>
        <w:t>Pendidikan</w:t>
      </w:r>
      <w:r w:rsidR="00C24865">
        <w:rPr>
          <w:rFonts w:ascii="Berlin Sans FB" w:hAnsi="Berlin Sans FB" w:cs="Tahoma"/>
        </w:rPr>
        <w:t xml:space="preserve"> </w:t>
      </w:r>
      <w:r w:rsidRPr="00D571FF">
        <w:rPr>
          <w:rFonts w:ascii="Berlin Sans FB" w:hAnsi="Berlin Sans FB" w:cs="Tahoma"/>
        </w:rPr>
        <w:t>kemasyarakatan produktif dalam rangka penyelenggaraan pelatihan kewirausahaan dan pembinaan produktifitas.</w:t>
      </w:r>
    </w:p>
    <w:p w:rsidR="00C613DB" w:rsidRPr="00D571FF" w:rsidRDefault="00C613DB">
      <w:pPr>
        <w:spacing w:line="360" w:lineRule="auto"/>
        <w:ind w:left="425" w:right="-994"/>
        <w:jc w:val="both"/>
        <w:rPr>
          <w:rFonts w:ascii="Berlin Sans FB" w:hAnsi="Berlin Sans FB" w:cs="Tahoma"/>
          <w:color w:val="FF0000"/>
          <w:lang w:val="id-ID"/>
        </w:rPr>
      </w:pPr>
    </w:p>
    <w:p w:rsidR="00C613DB" w:rsidRDefault="00C613DB">
      <w:pPr>
        <w:spacing w:line="360" w:lineRule="auto"/>
        <w:ind w:left="425" w:right="-994"/>
        <w:jc w:val="both"/>
        <w:rPr>
          <w:rFonts w:ascii="Berlin Sans FB" w:hAnsi="Berlin Sans FB" w:cs="Tahoma"/>
          <w:color w:val="FF0000"/>
        </w:rPr>
      </w:pPr>
    </w:p>
    <w:p w:rsidR="00E018D1" w:rsidRDefault="00E018D1">
      <w:pPr>
        <w:spacing w:line="360" w:lineRule="auto"/>
        <w:ind w:left="425" w:right="-994"/>
        <w:jc w:val="both"/>
        <w:rPr>
          <w:rFonts w:ascii="Berlin Sans FB" w:hAnsi="Berlin Sans FB" w:cs="Tahoma"/>
          <w:color w:val="FF0000"/>
        </w:rPr>
      </w:pPr>
    </w:p>
    <w:p w:rsidR="00E018D1" w:rsidRPr="00E018D1" w:rsidRDefault="00E018D1">
      <w:pPr>
        <w:spacing w:line="360" w:lineRule="auto"/>
        <w:ind w:left="425" w:right="-994"/>
        <w:jc w:val="both"/>
        <w:rPr>
          <w:rFonts w:ascii="Berlin Sans FB" w:hAnsi="Berlin Sans FB" w:cs="Tahoma"/>
          <w:color w:val="FF0000"/>
        </w:rPr>
      </w:pPr>
    </w:p>
    <w:p w:rsidR="00C613DB" w:rsidRPr="00D571FF" w:rsidRDefault="003D0332">
      <w:pPr>
        <w:numPr>
          <w:ilvl w:val="0"/>
          <w:numId w:val="30"/>
        </w:numPr>
        <w:spacing w:line="360" w:lineRule="auto"/>
        <w:ind w:left="1185" w:right="-1" w:hanging="465"/>
        <w:jc w:val="both"/>
        <w:rPr>
          <w:rFonts w:ascii="Berlin Sans FB" w:hAnsi="Berlin Sans FB" w:cs="Tahoma"/>
          <w:b/>
          <w:lang w:val="id-ID"/>
        </w:rPr>
      </w:pPr>
      <w:r w:rsidRPr="00D571FF">
        <w:rPr>
          <w:rFonts w:ascii="Berlin Sans FB" w:hAnsi="Berlin Sans FB" w:cs="Tahoma"/>
          <w:b/>
        </w:rPr>
        <w:lastRenderedPageBreak/>
        <w:t>Program Peningkatan Kesempatan Kerja dan Diversifikasi Usaha.</w:t>
      </w:r>
    </w:p>
    <w:p w:rsidR="00C613DB" w:rsidRPr="00D571FF" w:rsidRDefault="003D0332">
      <w:pPr>
        <w:spacing w:line="360" w:lineRule="auto"/>
        <w:ind w:left="1185" w:right="-1"/>
        <w:jc w:val="both"/>
        <w:rPr>
          <w:rFonts w:ascii="Berlin Sans FB" w:hAnsi="Berlin Sans FB" w:cs="Tahoma"/>
          <w:lang w:val="id-ID"/>
        </w:rPr>
      </w:pPr>
      <w:r w:rsidRPr="00D571FF">
        <w:rPr>
          <w:rFonts w:ascii="Berlin Sans FB" w:hAnsi="Berlin Sans FB" w:cs="Tahoma"/>
        </w:rPr>
        <w:t xml:space="preserve">Untuk menciptakan perluasan kesempatan kerja baik di sektor formal maupun sektor informal </w:t>
      </w:r>
      <w:proofErr w:type="gramStart"/>
      <w:r w:rsidRPr="00D571FF">
        <w:rPr>
          <w:rFonts w:ascii="Berlin Sans FB" w:hAnsi="Berlin Sans FB" w:cs="Tahoma"/>
        </w:rPr>
        <w:t>secara  produktif</w:t>
      </w:r>
      <w:proofErr w:type="gramEnd"/>
      <w:r w:rsidRPr="00D571FF">
        <w:rPr>
          <w:rFonts w:ascii="Berlin Sans FB" w:hAnsi="Berlin Sans FB" w:cs="Tahoma"/>
        </w:rPr>
        <w:t xml:space="preserve">, layak dan sejahtera, baik di dalam maupun di luar negeri, serta mendorong peningkatan pelayanan penempatan formal untuk kebutuhan pasar kerja di dalam dan luar negeri. Implementasi kegiatannya </w:t>
      </w:r>
      <w:proofErr w:type="gramStart"/>
      <w:r w:rsidRPr="00D571FF">
        <w:rPr>
          <w:rFonts w:ascii="Berlin Sans FB" w:hAnsi="Berlin Sans FB" w:cs="Tahoma"/>
        </w:rPr>
        <w:t>berupa :</w:t>
      </w:r>
      <w:proofErr w:type="gramEnd"/>
    </w:p>
    <w:p w:rsidR="00C613DB" w:rsidRPr="00D571FF" w:rsidRDefault="003D0332" w:rsidP="00D571FF">
      <w:pPr>
        <w:numPr>
          <w:ilvl w:val="1"/>
          <w:numId w:val="32"/>
        </w:numPr>
        <w:spacing w:line="360" w:lineRule="auto"/>
        <w:ind w:left="1418" w:right="-1" w:hanging="284"/>
        <w:jc w:val="both"/>
        <w:rPr>
          <w:rFonts w:ascii="Berlin Sans FB" w:hAnsi="Berlin Sans FB" w:cs="Tahoma"/>
          <w:b/>
          <w:lang w:val="id-ID"/>
        </w:rPr>
      </w:pPr>
      <w:r w:rsidRPr="00D571FF">
        <w:rPr>
          <w:rFonts w:ascii="Berlin Sans FB" w:hAnsi="Berlin Sans FB" w:cs="Tahoma"/>
        </w:rPr>
        <w:t>Perluasan kesempatan</w:t>
      </w:r>
      <w:r w:rsidRPr="00D571FF">
        <w:rPr>
          <w:rFonts w:ascii="Berlin Sans FB" w:hAnsi="Berlin Sans FB" w:cs="Tahoma"/>
          <w:spacing w:val="-1"/>
        </w:rPr>
        <w:t xml:space="preserve"> </w:t>
      </w:r>
      <w:r w:rsidRPr="00D571FF">
        <w:rPr>
          <w:rFonts w:ascii="Berlin Sans FB" w:hAnsi="Berlin Sans FB" w:cs="Tahoma"/>
        </w:rPr>
        <w:t>kerja.</w:t>
      </w:r>
    </w:p>
    <w:p w:rsidR="00C613DB" w:rsidRPr="00D571FF" w:rsidRDefault="003D0332" w:rsidP="00D571FF">
      <w:pPr>
        <w:numPr>
          <w:ilvl w:val="1"/>
          <w:numId w:val="32"/>
        </w:numPr>
        <w:spacing w:line="360" w:lineRule="auto"/>
        <w:ind w:left="1418" w:right="-1" w:hanging="284"/>
        <w:jc w:val="both"/>
        <w:rPr>
          <w:rFonts w:ascii="Berlin Sans FB" w:hAnsi="Berlin Sans FB" w:cs="Tahoma"/>
          <w:b/>
          <w:lang w:val="id-ID"/>
        </w:rPr>
      </w:pPr>
      <w:r w:rsidRPr="00D571FF">
        <w:rPr>
          <w:rFonts w:ascii="Berlin Sans FB" w:hAnsi="Berlin Sans FB" w:cs="Tahoma"/>
        </w:rPr>
        <w:t>Fasilitasi dan pembinaan penempatan tenaga kerja luar</w:t>
      </w:r>
      <w:r w:rsidRPr="00D571FF">
        <w:rPr>
          <w:rFonts w:ascii="Berlin Sans FB" w:hAnsi="Berlin Sans FB" w:cs="Tahoma"/>
          <w:spacing w:val="-3"/>
        </w:rPr>
        <w:t xml:space="preserve"> </w:t>
      </w:r>
      <w:r w:rsidRPr="00D571FF">
        <w:rPr>
          <w:rFonts w:ascii="Berlin Sans FB" w:hAnsi="Berlin Sans FB" w:cs="Tahoma"/>
        </w:rPr>
        <w:t>negeri.</w:t>
      </w:r>
    </w:p>
    <w:p w:rsidR="00C613DB" w:rsidRPr="00D571FF" w:rsidRDefault="003D0332" w:rsidP="00D571FF">
      <w:pPr>
        <w:numPr>
          <w:ilvl w:val="1"/>
          <w:numId w:val="32"/>
        </w:numPr>
        <w:spacing w:line="360" w:lineRule="auto"/>
        <w:ind w:left="1418" w:right="-1" w:hanging="284"/>
        <w:jc w:val="both"/>
        <w:rPr>
          <w:rFonts w:ascii="Berlin Sans FB" w:hAnsi="Berlin Sans FB" w:cs="Tahoma"/>
          <w:b/>
          <w:lang w:val="id-ID"/>
        </w:rPr>
      </w:pPr>
      <w:r w:rsidRPr="00D571FF">
        <w:rPr>
          <w:rFonts w:ascii="Berlin Sans FB" w:hAnsi="Berlin Sans FB" w:cs="Tahoma"/>
        </w:rPr>
        <w:t>Fasilitasi dan pembinaan penempatan tenaga kerja dalam</w:t>
      </w:r>
      <w:r w:rsidRPr="00D571FF">
        <w:rPr>
          <w:rFonts w:ascii="Berlin Sans FB" w:hAnsi="Berlin Sans FB" w:cs="Tahoma"/>
          <w:spacing w:val="-5"/>
        </w:rPr>
        <w:t xml:space="preserve"> </w:t>
      </w:r>
      <w:r w:rsidRPr="00D571FF">
        <w:rPr>
          <w:rFonts w:ascii="Berlin Sans FB" w:hAnsi="Berlin Sans FB" w:cs="Tahoma"/>
        </w:rPr>
        <w:t>negeri.</w:t>
      </w:r>
    </w:p>
    <w:p w:rsidR="00C613DB" w:rsidRPr="00D571FF" w:rsidRDefault="003D0332">
      <w:pPr>
        <w:numPr>
          <w:ilvl w:val="1"/>
          <w:numId w:val="32"/>
        </w:numPr>
        <w:spacing w:line="360" w:lineRule="auto"/>
        <w:ind w:left="1418" w:right="-1" w:hanging="284"/>
        <w:jc w:val="both"/>
        <w:rPr>
          <w:rFonts w:ascii="Berlin Sans FB" w:hAnsi="Berlin Sans FB" w:cs="Tahoma"/>
          <w:b/>
          <w:lang w:val="id-ID"/>
        </w:rPr>
      </w:pPr>
      <w:r w:rsidRPr="00D571FF">
        <w:rPr>
          <w:rFonts w:ascii="Berlin Sans FB" w:hAnsi="Berlin Sans FB" w:cs="Tahoma"/>
        </w:rPr>
        <w:t>Fasilitasi kegiatan pendukung pasar kerja melalui penguatan kelembagaan, peningkatan kualitas informasi pasar kerja dan penyelenggaraan bursa kerja di dalam dan luar</w:t>
      </w:r>
      <w:r w:rsidRPr="00D571FF">
        <w:rPr>
          <w:rFonts w:ascii="Berlin Sans FB" w:hAnsi="Berlin Sans FB" w:cs="Tahoma"/>
          <w:spacing w:val="-5"/>
        </w:rPr>
        <w:t xml:space="preserve"> </w:t>
      </w:r>
      <w:r w:rsidRPr="00D571FF">
        <w:rPr>
          <w:rFonts w:ascii="Berlin Sans FB" w:hAnsi="Berlin Sans FB" w:cs="Tahoma"/>
        </w:rPr>
        <w:t>negeri.</w:t>
      </w:r>
    </w:p>
    <w:p w:rsidR="00C613DB" w:rsidRPr="00D571FF" w:rsidRDefault="003D0332">
      <w:pPr>
        <w:numPr>
          <w:ilvl w:val="1"/>
          <w:numId w:val="32"/>
        </w:numPr>
        <w:spacing w:line="360" w:lineRule="auto"/>
        <w:ind w:left="1418" w:right="-1" w:hanging="284"/>
        <w:jc w:val="both"/>
        <w:rPr>
          <w:rFonts w:ascii="Berlin Sans FB" w:hAnsi="Berlin Sans FB" w:cs="Tahoma"/>
          <w:b/>
          <w:lang w:val="id-ID"/>
        </w:rPr>
      </w:pPr>
      <w:r w:rsidRPr="00D571FF">
        <w:rPr>
          <w:rFonts w:ascii="Berlin Sans FB" w:hAnsi="Berlin Sans FB" w:cs="Tahoma"/>
        </w:rPr>
        <w:t>Penguatan kapasitas SDM antar kerja untuk mengoptimalkan pendayagunaan dan penempatan tenaga kerja di dalam dan luar negeri</w:t>
      </w:r>
    </w:p>
    <w:p w:rsidR="00C613DB" w:rsidRPr="00D571FF" w:rsidRDefault="003D0332">
      <w:pPr>
        <w:numPr>
          <w:ilvl w:val="1"/>
          <w:numId w:val="32"/>
        </w:numPr>
        <w:spacing w:line="360" w:lineRule="auto"/>
        <w:ind w:left="1418" w:right="-1" w:hanging="284"/>
        <w:jc w:val="both"/>
        <w:rPr>
          <w:rFonts w:ascii="Berlin Sans FB" w:hAnsi="Berlin Sans FB" w:cs="Tahoma"/>
          <w:b/>
          <w:lang w:val="id-ID"/>
        </w:rPr>
      </w:pPr>
      <w:r w:rsidRPr="00D571FF">
        <w:rPr>
          <w:rFonts w:ascii="Berlin Sans FB" w:hAnsi="Berlin Sans FB" w:cs="Tahoma"/>
        </w:rPr>
        <w:t>Pendidikan</w:t>
      </w:r>
      <w:r w:rsidRPr="00D571FF">
        <w:rPr>
          <w:rFonts w:ascii="Berlin Sans FB" w:hAnsi="Berlin Sans FB" w:cs="Tahoma"/>
        </w:rPr>
        <w:tab/>
        <w:t>kemasyarakatan</w:t>
      </w:r>
      <w:r w:rsidRPr="00D571FF">
        <w:rPr>
          <w:rFonts w:ascii="Berlin Sans FB" w:hAnsi="Berlin Sans FB" w:cs="Tahoma"/>
        </w:rPr>
        <w:tab/>
        <w:t>produktif</w:t>
      </w:r>
      <w:r w:rsidRPr="00D571FF">
        <w:rPr>
          <w:rFonts w:ascii="Berlin Sans FB" w:hAnsi="Berlin Sans FB" w:cs="Tahoma"/>
        </w:rPr>
        <w:tab/>
        <w:t>dalam</w:t>
      </w:r>
      <w:r w:rsidRPr="00D571FF">
        <w:rPr>
          <w:rFonts w:ascii="Berlin Sans FB" w:hAnsi="Berlin Sans FB" w:cs="Tahoma"/>
        </w:rPr>
        <w:tab/>
        <w:t>rangka penyeleng garaan pelatihan bagi Tenaga Kerja</w:t>
      </w:r>
      <w:r w:rsidRPr="00D571FF">
        <w:rPr>
          <w:rFonts w:ascii="Berlin Sans FB" w:hAnsi="Berlin Sans FB" w:cs="Tahoma"/>
          <w:spacing w:val="-2"/>
        </w:rPr>
        <w:t xml:space="preserve"> </w:t>
      </w:r>
      <w:r w:rsidRPr="00D571FF">
        <w:rPr>
          <w:rFonts w:ascii="Berlin Sans FB" w:hAnsi="Berlin Sans FB" w:cs="Tahoma"/>
        </w:rPr>
        <w:t>Indonesia</w:t>
      </w:r>
    </w:p>
    <w:p w:rsidR="00C613DB" w:rsidRPr="00D571FF" w:rsidRDefault="00C613DB">
      <w:pPr>
        <w:pStyle w:val="ListParagraph"/>
        <w:tabs>
          <w:tab w:val="left" w:pos="1920"/>
        </w:tabs>
        <w:spacing w:before="143" w:after="0" w:line="360" w:lineRule="auto"/>
        <w:ind w:leftChars="383" w:left="919"/>
        <w:rPr>
          <w:rFonts w:ascii="Berlin Sans FB" w:hAnsi="Berlin Sans FB" w:cs="Tahoma"/>
          <w:sz w:val="24"/>
          <w:szCs w:val="24"/>
        </w:rPr>
      </w:pPr>
    </w:p>
    <w:p w:rsidR="00C613DB" w:rsidRPr="00D571FF" w:rsidRDefault="003D0332">
      <w:pPr>
        <w:pStyle w:val="ListParagraph"/>
        <w:numPr>
          <w:ilvl w:val="1"/>
          <w:numId w:val="29"/>
        </w:numPr>
        <w:spacing w:before="122" w:after="0" w:line="360" w:lineRule="auto"/>
        <w:ind w:left="1440" w:hanging="480"/>
        <w:jc w:val="left"/>
        <w:rPr>
          <w:rFonts w:ascii="Berlin Sans FB" w:hAnsi="Berlin Sans FB" w:cs="Tahoma"/>
          <w:sz w:val="24"/>
          <w:szCs w:val="24"/>
        </w:rPr>
      </w:pPr>
      <w:r w:rsidRPr="00D571FF">
        <w:rPr>
          <w:rFonts w:ascii="Berlin Sans FB" w:hAnsi="Berlin Sans FB" w:cs="Tahoma"/>
          <w:b/>
          <w:sz w:val="24"/>
          <w:szCs w:val="24"/>
        </w:rPr>
        <w:t>Program Perlindungan Pengembangan Lembaga Ketenagakerjaan.</w:t>
      </w:r>
    </w:p>
    <w:p w:rsidR="00C613DB" w:rsidRPr="00D571FF" w:rsidRDefault="003D0332">
      <w:pPr>
        <w:pStyle w:val="ListParagraph"/>
        <w:spacing w:before="122" w:after="0" w:line="360" w:lineRule="auto"/>
        <w:ind w:left="1440"/>
        <w:rPr>
          <w:rFonts w:ascii="Berlin Sans FB" w:hAnsi="Berlin Sans FB" w:cs="Tahoma"/>
          <w:sz w:val="24"/>
          <w:szCs w:val="24"/>
        </w:rPr>
      </w:pPr>
      <w:proofErr w:type="gramStart"/>
      <w:r w:rsidRPr="00D571FF">
        <w:rPr>
          <w:rFonts w:ascii="Berlin Sans FB" w:hAnsi="Berlin Sans FB" w:cs="Tahoma"/>
          <w:sz w:val="24"/>
          <w:szCs w:val="24"/>
        </w:rPr>
        <w:t>Untuk perbaikan syarat kerja dan sistem pengupahan, pemberdayaan lembaga hubungan industrial serta fasilitasi penyelesaian perselisihan dan pembinaan hubungan industrial.</w:t>
      </w:r>
      <w:proofErr w:type="gramEnd"/>
      <w:r w:rsidRPr="00D571FF">
        <w:rPr>
          <w:rFonts w:ascii="Berlin Sans FB" w:hAnsi="Berlin Sans FB" w:cs="Tahoma"/>
          <w:sz w:val="24"/>
          <w:szCs w:val="24"/>
        </w:rPr>
        <w:t xml:space="preserve"> Implementasi kegiatannya</w:t>
      </w:r>
      <w:r w:rsidRPr="00D571FF">
        <w:rPr>
          <w:rFonts w:ascii="Berlin Sans FB" w:hAnsi="Berlin Sans FB" w:cs="Tahoma"/>
          <w:spacing w:val="-22"/>
          <w:sz w:val="24"/>
          <w:szCs w:val="24"/>
        </w:rPr>
        <w:t xml:space="preserve"> </w:t>
      </w:r>
      <w:r w:rsidRPr="00D571FF">
        <w:rPr>
          <w:rFonts w:ascii="Berlin Sans FB" w:hAnsi="Berlin Sans FB" w:cs="Tahoma"/>
          <w:sz w:val="24"/>
          <w:szCs w:val="24"/>
        </w:rPr>
        <w:t>berupa:</w:t>
      </w:r>
    </w:p>
    <w:p w:rsidR="00C613DB" w:rsidRPr="00D571FF" w:rsidRDefault="003D0332">
      <w:pPr>
        <w:pStyle w:val="ListParagraph"/>
        <w:numPr>
          <w:ilvl w:val="2"/>
          <w:numId w:val="29"/>
        </w:numPr>
        <w:tabs>
          <w:tab w:val="left" w:pos="1920"/>
        </w:tabs>
        <w:spacing w:after="0" w:line="360" w:lineRule="auto"/>
        <w:ind w:left="2493" w:hanging="1053"/>
        <w:jc w:val="left"/>
        <w:rPr>
          <w:rFonts w:ascii="Berlin Sans FB" w:hAnsi="Berlin Sans FB" w:cs="Tahoma"/>
          <w:sz w:val="24"/>
          <w:szCs w:val="24"/>
        </w:rPr>
      </w:pPr>
      <w:r w:rsidRPr="00D571FF">
        <w:rPr>
          <w:rFonts w:ascii="Berlin Sans FB" w:hAnsi="Berlin Sans FB" w:cs="Tahoma"/>
          <w:sz w:val="24"/>
          <w:szCs w:val="24"/>
        </w:rPr>
        <w:t>Pembinaan syarat kerja dan kesejahteraan</w:t>
      </w:r>
      <w:r w:rsidRPr="00D571FF">
        <w:rPr>
          <w:rFonts w:ascii="Berlin Sans FB" w:hAnsi="Berlin Sans FB" w:cs="Tahoma"/>
          <w:spacing w:val="-4"/>
          <w:sz w:val="24"/>
          <w:szCs w:val="24"/>
        </w:rPr>
        <w:t xml:space="preserve"> </w:t>
      </w:r>
      <w:r w:rsidRPr="00D571FF">
        <w:rPr>
          <w:rFonts w:ascii="Berlin Sans FB" w:hAnsi="Berlin Sans FB" w:cs="Tahoma"/>
          <w:sz w:val="24"/>
          <w:szCs w:val="24"/>
        </w:rPr>
        <w:t>pekerja.</w:t>
      </w:r>
    </w:p>
    <w:p w:rsidR="00C613DB" w:rsidRPr="00D571FF" w:rsidRDefault="003D0332">
      <w:pPr>
        <w:pStyle w:val="ListParagraph"/>
        <w:numPr>
          <w:ilvl w:val="2"/>
          <w:numId w:val="29"/>
        </w:numPr>
        <w:tabs>
          <w:tab w:val="left" w:pos="1920"/>
          <w:tab w:val="left" w:pos="2160"/>
          <w:tab w:val="left" w:pos="2400"/>
          <w:tab w:val="left" w:pos="2880"/>
          <w:tab w:val="left" w:pos="3120"/>
          <w:tab w:val="left" w:pos="3599"/>
          <w:tab w:val="left" w:pos="5098"/>
          <w:tab w:val="left" w:pos="5708"/>
          <w:tab w:val="left" w:pos="7296"/>
          <w:tab w:val="left" w:pos="8759"/>
        </w:tabs>
        <w:spacing w:before="145" w:after="0" w:line="360" w:lineRule="auto"/>
        <w:ind w:left="1933" w:hanging="493"/>
        <w:rPr>
          <w:rFonts w:ascii="Berlin Sans FB" w:hAnsi="Berlin Sans FB" w:cs="Tahoma"/>
          <w:sz w:val="24"/>
          <w:szCs w:val="24"/>
        </w:rPr>
      </w:pPr>
      <w:r w:rsidRPr="00D571FF">
        <w:rPr>
          <w:rFonts w:ascii="Berlin Sans FB" w:hAnsi="Berlin Sans FB" w:cs="Tahoma"/>
          <w:sz w:val="24"/>
          <w:szCs w:val="24"/>
        </w:rPr>
        <w:t>Fasilitasi</w:t>
      </w:r>
      <w:r w:rsidRPr="00D571FF">
        <w:rPr>
          <w:rFonts w:ascii="Berlin Sans FB" w:hAnsi="Berlin Sans FB" w:cs="Tahoma"/>
          <w:sz w:val="24"/>
          <w:szCs w:val="24"/>
        </w:rPr>
        <w:tab/>
        <w:t>pencegahan dan penyelesaian perselisihan hubungan industrial.</w:t>
      </w:r>
    </w:p>
    <w:p w:rsidR="00C613DB" w:rsidRPr="00D571FF" w:rsidRDefault="003D0332">
      <w:pPr>
        <w:pStyle w:val="ListParagraph"/>
        <w:numPr>
          <w:ilvl w:val="2"/>
          <w:numId w:val="29"/>
        </w:numPr>
        <w:spacing w:after="0" w:line="360" w:lineRule="auto"/>
        <w:ind w:left="1933" w:hanging="493"/>
        <w:jc w:val="left"/>
        <w:rPr>
          <w:rFonts w:ascii="Berlin Sans FB" w:hAnsi="Berlin Sans FB" w:cs="Tahoma"/>
          <w:sz w:val="24"/>
          <w:szCs w:val="24"/>
        </w:rPr>
      </w:pPr>
      <w:r w:rsidRPr="00D571FF">
        <w:rPr>
          <w:rFonts w:ascii="Berlin Sans FB" w:hAnsi="Berlin Sans FB" w:cs="Tahoma"/>
          <w:sz w:val="24"/>
          <w:szCs w:val="24"/>
        </w:rPr>
        <w:t>Peningkatan fungsi kelembagaan</w:t>
      </w:r>
      <w:r w:rsidRPr="00D571FF">
        <w:rPr>
          <w:rFonts w:ascii="Berlin Sans FB" w:hAnsi="Berlin Sans FB" w:cs="Tahoma"/>
          <w:spacing w:val="-2"/>
          <w:sz w:val="24"/>
          <w:szCs w:val="24"/>
        </w:rPr>
        <w:t xml:space="preserve"> </w:t>
      </w:r>
      <w:r w:rsidRPr="00D571FF">
        <w:rPr>
          <w:rFonts w:ascii="Berlin Sans FB" w:hAnsi="Berlin Sans FB" w:cs="Tahoma"/>
          <w:sz w:val="24"/>
          <w:szCs w:val="24"/>
        </w:rPr>
        <w:t>ketenagakerjaan.</w:t>
      </w:r>
    </w:p>
    <w:p w:rsidR="00C613DB" w:rsidRPr="00D571FF" w:rsidRDefault="003D0332">
      <w:pPr>
        <w:pStyle w:val="ListParagraph"/>
        <w:numPr>
          <w:ilvl w:val="2"/>
          <w:numId w:val="29"/>
        </w:numPr>
        <w:spacing w:after="0" w:line="360" w:lineRule="auto"/>
        <w:ind w:left="1933" w:hanging="493"/>
        <w:rPr>
          <w:rFonts w:ascii="Berlin Sans FB" w:hAnsi="Berlin Sans FB" w:cs="Tahoma"/>
          <w:sz w:val="24"/>
          <w:szCs w:val="24"/>
          <w:lang w:val="fi-FI"/>
        </w:rPr>
      </w:pPr>
      <w:r w:rsidRPr="00D571FF">
        <w:rPr>
          <w:rFonts w:ascii="Berlin Sans FB" w:hAnsi="Berlin Sans FB" w:cs="Tahoma"/>
          <w:sz w:val="24"/>
          <w:szCs w:val="24"/>
        </w:rPr>
        <w:t>Penguatan kapasitas SDM hubungan industrial untuk mendorong terwujudnya iklim hubungan industrial yang</w:t>
      </w:r>
      <w:r w:rsidRPr="00D571FF">
        <w:rPr>
          <w:rFonts w:ascii="Berlin Sans FB" w:hAnsi="Berlin Sans FB" w:cs="Tahoma"/>
          <w:spacing w:val="-5"/>
          <w:sz w:val="24"/>
          <w:szCs w:val="24"/>
        </w:rPr>
        <w:t xml:space="preserve"> </w:t>
      </w:r>
      <w:r w:rsidRPr="00D571FF">
        <w:rPr>
          <w:rFonts w:ascii="Berlin Sans FB" w:hAnsi="Berlin Sans FB" w:cs="Tahoma"/>
          <w:sz w:val="24"/>
          <w:szCs w:val="24"/>
        </w:rPr>
        <w:t>kondusif</w:t>
      </w:r>
    </w:p>
    <w:p w:rsidR="00C613DB" w:rsidRPr="00D571FF" w:rsidRDefault="003D0332">
      <w:pPr>
        <w:pStyle w:val="Heading1"/>
        <w:numPr>
          <w:ilvl w:val="0"/>
          <w:numId w:val="33"/>
        </w:numPr>
        <w:tabs>
          <w:tab w:val="clear" w:pos="432"/>
          <w:tab w:val="left" w:pos="1440"/>
          <w:tab w:val="left" w:pos="1680"/>
          <w:tab w:val="left" w:pos="2160"/>
          <w:tab w:val="left" w:pos="2400"/>
          <w:tab w:val="left" w:pos="2640"/>
          <w:tab w:val="left" w:pos="3120"/>
          <w:tab w:val="left" w:pos="3348"/>
          <w:tab w:val="left" w:pos="5145"/>
          <w:tab w:val="left" w:pos="7482"/>
          <w:tab w:val="left" w:pos="8201"/>
        </w:tabs>
        <w:spacing w:before="199" w:after="0" w:line="360" w:lineRule="auto"/>
        <w:ind w:left="1432" w:hanging="472"/>
        <w:jc w:val="both"/>
        <w:rPr>
          <w:rFonts w:ascii="Berlin Sans FB" w:hAnsi="Berlin Sans FB" w:cs="Tahoma"/>
          <w:sz w:val="24"/>
          <w:szCs w:val="24"/>
        </w:rPr>
      </w:pPr>
      <w:proofErr w:type="gramStart"/>
      <w:r w:rsidRPr="00D571FF">
        <w:rPr>
          <w:rFonts w:ascii="Berlin Sans FB" w:hAnsi="Berlin Sans FB" w:cs="Tahoma"/>
          <w:sz w:val="24"/>
          <w:szCs w:val="24"/>
        </w:rPr>
        <w:lastRenderedPageBreak/>
        <w:t>Program</w:t>
      </w:r>
      <w:r w:rsidRPr="00D571FF">
        <w:rPr>
          <w:rFonts w:ascii="Berlin Sans FB" w:hAnsi="Berlin Sans FB" w:cs="Tahoma"/>
          <w:sz w:val="24"/>
          <w:szCs w:val="24"/>
        </w:rPr>
        <w:tab/>
        <w:t xml:space="preserve"> Perlindungan Tenaga</w:t>
      </w:r>
      <w:r w:rsidRPr="00D571FF">
        <w:rPr>
          <w:rFonts w:ascii="Berlin Sans FB" w:hAnsi="Berlin Sans FB" w:cs="Tahoma"/>
          <w:spacing w:val="-1"/>
          <w:sz w:val="24"/>
          <w:szCs w:val="24"/>
        </w:rPr>
        <w:t xml:space="preserve"> </w:t>
      </w:r>
      <w:r w:rsidRPr="00D571FF">
        <w:rPr>
          <w:rFonts w:ascii="Berlin Sans FB" w:hAnsi="Berlin Sans FB" w:cs="Tahoma"/>
          <w:sz w:val="24"/>
          <w:szCs w:val="24"/>
        </w:rPr>
        <w:t>Kerja dan Sistem Pengawasan Ketenagakerjaan.</w:t>
      </w:r>
      <w:proofErr w:type="gramEnd"/>
    </w:p>
    <w:p w:rsidR="00C613DB" w:rsidRPr="00D571FF" w:rsidRDefault="003D0332">
      <w:pPr>
        <w:pStyle w:val="BodyText"/>
        <w:spacing w:line="360" w:lineRule="auto"/>
        <w:ind w:leftChars="599" w:left="1440" w:hanging="2"/>
        <w:jc w:val="both"/>
        <w:rPr>
          <w:rFonts w:ascii="Berlin Sans FB" w:hAnsi="Berlin Sans FB" w:cs="Tahoma"/>
        </w:rPr>
      </w:pPr>
      <w:r w:rsidRPr="00D571FF">
        <w:rPr>
          <w:rFonts w:ascii="Berlin Sans FB" w:hAnsi="Berlin Sans FB" w:cs="Tahoma"/>
        </w:rPr>
        <w:t>Untuk peningkatan profesionalisme tenaga pengawas ketenagakerjaan</w:t>
      </w:r>
      <w:proofErr w:type="gramStart"/>
      <w:r w:rsidRPr="00D571FF">
        <w:rPr>
          <w:rFonts w:ascii="Berlin Sans FB" w:hAnsi="Berlin Sans FB" w:cs="Tahoma"/>
        </w:rPr>
        <w:t>,  pengawasan</w:t>
      </w:r>
      <w:proofErr w:type="gramEnd"/>
      <w:r w:rsidRPr="00D571FF">
        <w:rPr>
          <w:rFonts w:ascii="Berlin Sans FB" w:hAnsi="Berlin Sans FB" w:cs="Tahoma"/>
        </w:rPr>
        <w:t xml:space="preserve"> keselamatan dan kesehatan kerja. Implementasi kegiatannya </w:t>
      </w:r>
      <w:proofErr w:type="gramStart"/>
      <w:r w:rsidRPr="00D571FF">
        <w:rPr>
          <w:rFonts w:ascii="Berlin Sans FB" w:hAnsi="Berlin Sans FB" w:cs="Tahoma"/>
        </w:rPr>
        <w:t>berupa :</w:t>
      </w:r>
      <w:proofErr w:type="gramEnd"/>
    </w:p>
    <w:p w:rsidR="00C613DB" w:rsidRPr="00D571FF" w:rsidRDefault="003D0332">
      <w:pPr>
        <w:pStyle w:val="ListParagraph"/>
        <w:numPr>
          <w:ilvl w:val="2"/>
          <w:numId w:val="34"/>
        </w:numPr>
        <w:spacing w:after="0" w:line="360" w:lineRule="auto"/>
        <w:ind w:left="1922" w:hanging="482"/>
        <w:rPr>
          <w:rFonts w:ascii="Berlin Sans FB" w:hAnsi="Berlin Sans FB" w:cs="Tahoma"/>
          <w:sz w:val="24"/>
          <w:szCs w:val="24"/>
        </w:rPr>
      </w:pPr>
      <w:r w:rsidRPr="00D571FF">
        <w:rPr>
          <w:rFonts w:ascii="Berlin Sans FB" w:hAnsi="Berlin Sans FB" w:cs="Tahoma"/>
          <w:sz w:val="24"/>
          <w:szCs w:val="24"/>
        </w:rPr>
        <w:t xml:space="preserve">Peningkatan pengawasan, perlindungan dan penegakan hukum </w:t>
      </w:r>
      <w:proofErr w:type="gramStart"/>
      <w:r w:rsidRPr="00D571FF">
        <w:rPr>
          <w:rFonts w:ascii="Berlin Sans FB" w:hAnsi="Berlin Sans FB" w:cs="Tahoma"/>
          <w:sz w:val="24"/>
          <w:szCs w:val="24"/>
        </w:rPr>
        <w:t>norma</w:t>
      </w:r>
      <w:proofErr w:type="gramEnd"/>
      <w:r w:rsidRPr="00D571FF">
        <w:rPr>
          <w:rFonts w:ascii="Berlin Sans FB" w:hAnsi="Berlin Sans FB" w:cs="Tahoma"/>
          <w:spacing w:val="-3"/>
          <w:sz w:val="24"/>
          <w:szCs w:val="24"/>
        </w:rPr>
        <w:t xml:space="preserve"> </w:t>
      </w:r>
      <w:r w:rsidRPr="00D571FF">
        <w:rPr>
          <w:rFonts w:ascii="Berlin Sans FB" w:hAnsi="Berlin Sans FB" w:cs="Tahoma"/>
          <w:sz w:val="24"/>
          <w:szCs w:val="24"/>
        </w:rPr>
        <w:t>ketenagakerjaan.</w:t>
      </w:r>
    </w:p>
    <w:p w:rsidR="00C613DB" w:rsidRPr="00D571FF" w:rsidRDefault="003D0332">
      <w:pPr>
        <w:pStyle w:val="ListParagraph"/>
        <w:numPr>
          <w:ilvl w:val="2"/>
          <w:numId w:val="34"/>
        </w:numPr>
        <w:spacing w:after="0" w:line="360" w:lineRule="auto"/>
        <w:ind w:left="1922" w:hanging="482"/>
        <w:rPr>
          <w:rFonts w:ascii="Berlin Sans FB" w:hAnsi="Berlin Sans FB" w:cs="Tahoma"/>
          <w:sz w:val="24"/>
          <w:szCs w:val="24"/>
        </w:rPr>
      </w:pPr>
      <w:r w:rsidRPr="00D571FF">
        <w:rPr>
          <w:rFonts w:ascii="Berlin Sans FB" w:hAnsi="Berlin Sans FB" w:cs="Tahoma"/>
          <w:sz w:val="24"/>
          <w:szCs w:val="24"/>
        </w:rPr>
        <w:t>Pembinaan dan penerapan keselamatan dan kesehatan kerja di tempat kerja.</w:t>
      </w:r>
    </w:p>
    <w:p w:rsidR="00C613DB" w:rsidRPr="00D571FF" w:rsidRDefault="003D0332">
      <w:pPr>
        <w:pStyle w:val="ListParagraph"/>
        <w:numPr>
          <w:ilvl w:val="2"/>
          <w:numId w:val="34"/>
        </w:numPr>
        <w:spacing w:after="0" w:line="360" w:lineRule="auto"/>
        <w:ind w:left="1922" w:hanging="482"/>
        <w:rPr>
          <w:rFonts w:ascii="Berlin Sans FB" w:hAnsi="Berlin Sans FB" w:cs="Tahoma"/>
          <w:sz w:val="24"/>
          <w:szCs w:val="24"/>
        </w:rPr>
      </w:pPr>
      <w:r w:rsidRPr="00D571FF">
        <w:rPr>
          <w:rFonts w:ascii="Berlin Sans FB" w:hAnsi="Berlin Sans FB" w:cs="Tahoma"/>
          <w:sz w:val="24"/>
          <w:szCs w:val="24"/>
        </w:rPr>
        <w:t>Penguatan kapasitas kelembagaan dan SDM pengawasan ketenagakerjaan.</w:t>
      </w:r>
    </w:p>
    <w:p w:rsidR="00C613DB" w:rsidRPr="00D571FF" w:rsidRDefault="003D0332">
      <w:pPr>
        <w:pStyle w:val="ListParagraph"/>
        <w:numPr>
          <w:ilvl w:val="2"/>
          <w:numId w:val="34"/>
        </w:numPr>
        <w:spacing w:after="0" w:line="362" w:lineRule="auto"/>
        <w:ind w:left="1922" w:hanging="482"/>
        <w:rPr>
          <w:rFonts w:ascii="Berlin Sans FB" w:hAnsi="Berlin Sans FB" w:cs="Tahoma"/>
          <w:sz w:val="24"/>
          <w:szCs w:val="24"/>
        </w:rPr>
      </w:pPr>
      <w:r w:rsidRPr="00D571FF">
        <w:rPr>
          <w:rFonts w:ascii="Berlin Sans FB" w:hAnsi="Berlin Sans FB" w:cs="Tahoma"/>
          <w:sz w:val="24"/>
          <w:szCs w:val="24"/>
        </w:rPr>
        <w:t xml:space="preserve">Pengkondisian lingkungan kerja yang aman, nyaman dan selamat serta tenaga kerja yang sehat dan produktif di UPT </w:t>
      </w:r>
      <w:proofErr w:type="gramStart"/>
      <w:r w:rsidRPr="00D571FF">
        <w:rPr>
          <w:rFonts w:ascii="Berlin Sans FB" w:hAnsi="Berlin Sans FB" w:cs="Tahoma"/>
          <w:sz w:val="24"/>
          <w:szCs w:val="24"/>
        </w:rPr>
        <w:t>K3</w:t>
      </w:r>
      <w:r w:rsidRPr="00D571FF">
        <w:rPr>
          <w:rFonts w:ascii="Berlin Sans FB" w:hAnsi="Berlin Sans FB" w:cs="Tahoma"/>
          <w:spacing w:val="-21"/>
          <w:sz w:val="24"/>
          <w:szCs w:val="24"/>
        </w:rPr>
        <w:t xml:space="preserve"> </w:t>
      </w:r>
      <w:r w:rsidRPr="00D571FF">
        <w:rPr>
          <w:rFonts w:ascii="Berlin Sans FB" w:hAnsi="Berlin Sans FB" w:cs="Tahoma"/>
          <w:sz w:val="24"/>
          <w:szCs w:val="24"/>
        </w:rPr>
        <w:t>.</w:t>
      </w:r>
      <w:proofErr w:type="gramEnd"/>
    </w:p>
    <w:p w:rsidR="00C613DB" w:rsidRPr="00D571FF" w:rsidRDefault="003D0332">
      <w:pPr>
        <w:pStyle w:val="ListParagraph"/>
        <w:numPr>
          <w:ilvl w:val="2"/>
          <w:numId w:val="34"/>
        </w:numPr>
        <w:spacing w:after="0" w:line="360" w:lineRule="auto"/>
        <w:ind w:left="1922" w:hanging="482"/>
        <w:rPr>
          <w:rFonts w:ascii="Berlin Sans FB" w:hAnsi="Berlin Sans FB" w:cs="Tahoma"/>
          <w:sz w:val="24"/>
          <w:szCs w:val="24"/>
        </w:rPr>
      </w:pPr>
      <w:r w:rsidRPr="00D571FF">
        <w:rPr>
          <w:rFonts w:ascii="Berlin Sans FB" w:hAnsi="Berlin Sans FB" w:cs="Tahoma"/>
          <w:sz w:val="24"/>
          <w:szCs w:val="24"/>
        </w:rPr>
        <w:t>Pendidikan kemasyarakatan produktif dalam rangka revitalisasi dan pengembangan kelembagaan di Bidang Hiperkes dan Keselamatan Kerja di UPT K3</w:t>
      </w:r>
      <w:r w:rsidRPr="00D571FF">
        <w:rPr>
          <w:rFonts w:ascii="Berlin Sans FB" w:hAnsi="Berlin Sans FB" w:cs="Tahoma"/>
          <w:spacing w:val="-4"/>
          <w:sz w:val="24"/>
          <w:szCs w:val="24"/>
        </w:rPr>
        <w:t xml:space="preserve"> </w:t>
      </w:r>
    </w:p>
    <w:p w:rsidR="00C613DB" w:rsidRPr="00D571FF" w:rsidRDefault="003D0332">
      <w:pPr>
        <w:pStyle w:val="Heading1"/>
        <w:numPr>
          <w:ilvl w:val="0"/>
          <w:numId w:val="34"/>
        </w:numPr>
        <w:tabs>
          <w:tab w:val="left" w:pos="1440"/>
        </w:tabs>
        <w:spacing w:before="115" w:after="0" w:line="360" w:lineRule="auto"/>
        <w:ind w:hanging="722"/>
        <w:rPr>
          <w:rFonts w:ascii="Berlin Sans FB" w:hAnsi="Berlin Sans FB" w:cs="Tahoma"/>
          <w:b w:val="0"/>
          <w:bCs/>
          <w:sz w:val="24"/>
          <w:szCs w:val="24"/>
        </w:rPr>
      </w:pPr>
      <w:r w:rsidRPr="00D571FF">
        <w:rPr>
          <w:rFonts w:ascii="Berlin Sans FB" w:hAnsi="Berlin Sans FB" w:cs="Tahoma"/>
          <w:sz w:val="24"/>
          <w:szCs w:val="24"/>
        </w:rPr>
        <w:t>Bidang</w:t>
      </w:r>
      <w:r w:rsidRPr="00D571FF">
        <w:rPr>
          <w:rFonts w:ascii="Berlin Sans FB" w:hAnsi="Berlin Sans FB" w:cs="Tahoma"/>
          <w:spacing w:val="-1"/>
          <w:sz w:val="24"/>
          <w:szCs w:val="24"/>
        </w:rPr>
        <w:t xml:space="preserve"> </w:t>
      </w:r>
      <w:r w:rsidRPr="00D571FF">
        <w:rPr>
          <w:rFonts w:ascii="Berlin Sans FB" w:hAnsi="Berlin Sans FB" w:cs="Tahoma"/>
          <w:sz w:val="24"/>
          <w:szCs w:val="24"/>
        </w:rPr>
        <w:t>Ketransmigrasian.</w:t>
      </w:r>
    </w:p>
    <w:p w:rsidR="00C613DB" w:rsidRPr="00D571FF" w:rsidRDefault="003D0332">
      <w:pPr>
        <w:pStyle w:val="ListParagraph"/>
        <w:numPr>
          <w:ilvl w:val="0"/>
          <w:numId w:val="35"/>
        </w:numPr>
        <w:spacing w:after="0" w:line="360" w:lineRule="auto"/>
        <w:ind w:left="1922" w:hanging="482"/>
        <w:jc w:val="left"/>
        <w:rPr>
          <w:rFonts w:ascii="Berlin Sans FB" w:hAnsi="Berlin Sans FB" w:cs="Tahoma"/>
          <w:bCs/>
          <w:sz w:val="24"/>
          <w:szCs w:val="24"/>
        </w:rPr>
      </w:pPr>
      <w:r w:rsidRPr="00D571FF">
        <w:rPr>
          <w:rFonts w:ascii="Berlin Sans FB" w:hAnsi="Berlin Sans FB" w:cs="Tahoma"/>
          <w:bCs/>
          <w:sz w:val="24"/>
          <w:szCs w:val="24"/>
        </w:rPr>
        <w:t>Program</w:t>
      </w:r>
      <w:r w:rsidRPr="00D571FF">
        <w:rPr>
          <w:rFonts w:ascii="Berlin Sans FB" w:hAnsi="Berlin Sans FB" w:cs="Tahoma"/>
          <w:bCs/>
          <w:spacing w:val="-2"/>
          <w:sz w:val="24"/>
          <w:szCs w:val="24"/>
        </w:rPr>
        <w:t xml:space="preserve"> </w:t>
      </w:r>
      <w:r w:rsidRPr="00D571FF">
        <w:rPr>
          <w:rFonts w:ascii="Berlin Sans FB" w:hAnsi="Berlin Sans FB" w:cs="Tahoma"/>
          <w:bCs/>
          <w:sz w:val="24"/>
          <w:szCs w:val="24"/>
        </w:rPr>
        <w:t>Ketransmigrasian.</w:t>
      </w:r>
    </w:p>
    <w:p w:rsidR="00C613DB" w:rsidRPr="00D571FF" w:rsidRDefault="003D0332" w:rsidP="00D571FF">
      <w:pPr>
        <w:pStyle w:val="ListParagraph"/>
        <w:numPr>
          <w:ilvl w:val="1"/>
          <w:numId w:val="35"/>
        </w:numPr>
        <w:tabs>
          <w:tab w:val="left" w:pos="2160"/>
        </w:tabs>
        <w:spacing w:before="145" w:after="0" w:line="360" w:lineRule="auto"/>
        <w:ind w:leftChars="800" w:left="2182" w:hangingChars="109" w:hanging="262"/>
        <w:rPr>
          <w:rFonts w:ascii="Berlin Sans FB" w:hAnsi="Berlin Sans FB" w:cs="Tahoma"/>
          <w:sz w:val="24"/>
          <w:szCs w:val="24"/>
        </w:rPr>
      </w:pPr>
      <w:r w:rsidRPr="00D571FF">
        <w:rPr>
          <w:rFonts w:ascii="Berlin Sans FB" w:hAnsi="Berlin Sans FB" w:cs="Tahoma"/>
          <w:sz w:val="24"/>
          <w:szCs w:val="24"/>
        </w:rPr>
        <w:t>Untuk mendapatkan animo calon transmigran yang memiliki kemampuan, pengetahuan dan keterampilan yang sesuai dengan kebutuhan dan keahlian yang dibutuhkan guna pengembangan dan pelaksanaan kegiatan di daerah</w:t>
      </w:r>
      <w:r w:rsidRPr="00D571FF">
        <w:rPr>
          <w:rFonts w:ascii="Berlin Sans FB" w:hAnsi="Berlin Sans FB" w:cs="Tahoma"/>
          <w:spacing w:val="1"/>
          <w:sz w:val="24"/>
          <w:szCs w:val="24"/>
        </w:rPr>
        <w:t xml:space="preserve"> </w:t>
      </w:r>
      <w:r w:rsidRPr="00D571FF">
        <w:rPr>
          <w:rFonts w:ascii="Berlin Sans FB" w:hAnsi="Berlin Sans FB" w:cs="Tahoma"/>
          <w:sz w:val="24"/>
          <w:szCs w:val="24"/>
        </w:rPr>
        <w:t>penempatan.</w:t>
      </w:r>
    </w:p>
    <w:p w:rsidR="00C613DB" w:rsidRPr="00D571FF" w:rsidRDefault="003D0332" w:rsidP="00D571FF">
      <w:pPr>
        <w:pStyle w:val="ListParagraph"/>
        <w:numPr>
          <w:ilvl w:val="1"/>
          <w:numId w:val="35"/>
        </w:numPr>
        <w:tabs>
          <w:tab w:val="left" w:pos="2160"/>
        </w:tabs>
        <w:spacing w:before="199" w:after="0" w:line="355" w:lineRule="auto"/>
        <w:ind w:leftChars="800" w:left="2182" w:hangingChars="109" w:hanging="262"/>
        <w:rPr>
          <w:rFonts w:ascii="Berlin Sans FB" w:hAnsi="Berlin Sans FB" w:cs="Tahoma"/>
          <w:sz w:val="24"/>
          <w:szCs w:val="24"/>
        </w:rPr>
      </w:pPr>
      <w:r w:rsidRPr="00D571FF">
        <w:rPr>
          <w:rFonts w:ascii="Berlin Sans FB" w:hAnsi="Berlin Sans FB" w:cs="Tahoma"/>
          <w:sz w:val="24"/>
          <w:szCs w:val="24"/>
        </w:rPr>
        <w:t>Untuk menjembatani kepentingan daerah tujuan (penerima) maupun daerah pengirim yang tertuang dalam perjanjian formal (</w:t>
      </w:r>
      <w:r w:rsidRPr="00D571FF">
        <w:rPr>
          <w:rFonts w:ascii="Berlin Sans FB" w:hAnsi="Berlin Sans FB" w:cs="Tahoma"/>
          <w:i/>
          <w:sz w:val="24"/>
          <w:szCs w:val="24"/>
        </w:rPr>
        <w:t>MoU</w:t>
      </w:r>
      <w:r w:rsidRPr="00D571FF">
        <w:rPr>
          <w:rFonts w:ascii="Berlin Sans FB" w:hAnsi="Berlin Sans FB" w:cs="Tahoma"/>
          <w:sz w:val="24"/>
          <w:szCs w:val="24"/>
        </w:rPr>
        <w:t>).</w:t>
      </w:r>
    </w:p>
    <w:p w:rsidR="00C613DB" w:rsidRPr="00D571FF" w:rsidRDefault="003D0332" w:rsidP="00D571FF">
      <w:pPr>
        <w:pStyle w:val="BodyText"/>
        <w:spacing w:line="289" w:lineRule="exact"/>
        <w:ind w:leftChars="800" w:left="2446" w:hangingChars="219" w:hanging="526"/>
        <w:rPr>
          <w:rFonts w:ascii="Berlin Sans FB" w:hAnsi="Berlin Sans FB" w:cs="Tahoma"/>
        </w:rPr>
      </w:pPr>
      <w:r w:rsidRPr="00D571FF">
        <w:rPr>
          <w:rFonts w:ascii="Berlin Sans FB" w:hAnsi="Berlin Sans FB" w:cs="Tahoma"/>
        </w:rPr>
        <w:t xml:space="preserve">Implementasi kegiatannya </w:t>
      </w:r>
      <w:proofErr w:type="gramStart"/>
      <w:r w:rsidRPr="00D571FF">
        <w:rPr>
          <w:rFonts w:ascii="Berlin Sans FB" w:hAnsi="Berlin Sans FB" w:cs="Tahoma"/>
        </w:rPr>
        <w:t>berupa :</w:t>
      </w:r>
      <w:proofErr w:type="gramEnd"/>
    </w:p>
    <w:p w:rsidR="00C613DB" w:rsidRPr="00D571FF" w:rsidRDefault="003D0332" w:rsidP="00D571FF">
      <w:pPr>
        <w:pStyle w:val="ListParagraph"/>
        <w:numPr>
          <w:ilvl w:val="2"/>
          <w:numId w:val="35"/>
        </w:numPr>
        <w:tabs>
          <w:tab w:val="left" w:pos="2400"/>
          <w:tab w:val="left" w:pos="2880"/>
          <w:tab w:val="left" w:pos="2928"/>
        </w:tabs>
        <w:spacing w:before="144" w:after="0" w:line="360" w:lineRule="auto"/>
        <w:ind w:leftChars="800" w:left="2443" w:hangingChars="218" w:hanging="523"/>
        <w:rPr>
          <w:rFonts w:ascii="Berlin Sans FB" w:hAnsi="Berlin Sans FB" w:cs="Tahoma"/>
          <w:sz w:val="24"/>
          <w:szCs w:val="24"/>
        </w:rPr>
      </w:pPr>
      <w:r w:rsidRPr="00D571FF">
        <w:rPr>
          <w:rFonts w:ascii="Berlin Sans FB" w:hAnsi="Berlin Sans FB" w:cs="Tahoma"/>
          <w:sz w:val="24"/>
          <w:szCs w:val="24"/>
        </w:rPr>
        <w:t>Fasilitasi perpindahan dan penempatan penduduk dari Jawa dan daerah asal</w:t>
      </w:r>
    </w:p>
    <w:p w:rsidR="00C613DB" w:rsidRPr="00D571FF" w:rsidRDefault="003D0332" w:rsidP="00D571FF">
      <w:pPr>
        <w:pStyle w:val="ListParagraph"/>
        <w:numPr>
          <w:ilvl w:val="2"/>
          <w:numId w:val="35"/>
        </w:numPr>
        <w:tabs>
          <w:tab w:val="left" w:pos="2400"/>
          <w:tab w:val="left" w:pos="2880"/>
          <w:tab w:val="left" w:pos="2928"/>
        </w:tabs>
        <w:spacing w:before="145" w:after="0" w:line="360" w:lineRule="auto"/>
        <w:ind w:leftChars="800" w:left="2443" w:hangingChars="218" w:hanging="523"/>
        <w:rPr>
          <w:rFonts w:ascii="Berlin Sans FB" w:hAnsi="Berlin Sans FB" w:cs="Tahoma"/>
          <w:sz w:val="24"/>
          <w:szCs w:val="24"/>
        </w:rPr>
      </w:pPr>
      <w:r w:rsidRPr="00D571FF">
        <w:rPr>
          <w:rFonts w:ascii="Berlin Sans FB" w:hAnsi="Berlin Sans FB" w:cs="Tahoma"/>
          <w:sz w:val="24"/>
          <w:szCs w:val="24"/>
        </w:rPr>
        <w:t>Optimalisasi penempatan warga transmigran.</w:t>
      </w:r>
    </w:p>
    <w:p w:rsidR="00C613DB" w:rsidRPr="00D571FF" w:rsidRDefault="003D0332" w:rsidP="00D571FF">
      <w:pPr>
        <w:pStyle w:val="ListParagraph"/>
        <w:numPr>
          <w:ilvl w:val="2"/>
          <w:numId w:val="35"/>
        </w:numPr>
        <w:tabs>
          <w:tab w:val="left" w:pos="2400"/>
          <w:tab w:val="left" w:pos="2880"/>
          <w:tab w:val="left" w:pos="2928"/>
        </w:tabs>
        <w:spacing w:before="145" w:after="0" w:line="360" w:lineRule="auto"/>
        <w:ind w:leftChars="800" w:left="2443" w:hangingChars="218" w:hanging="523"/>
        <w:rPr>
          <w:rFonts w:ascii="Berlin Sans FB" w:hAnsi="Berlin Sans FB" w:cs="Tahoma"/>
          <w:sz w:val="24"/>
          <w:szCs w:val="24"/>
        </w:rPr>
      </w:pPr>
      <w:r w:rsidRPr="00D571FF">
        <w:rPr>
          <w:rFonts w:ascii="Berlin Sans FB" w:hAnsi="Berlin Sans FB" w:cs="Tahoma"/>
          <w:sz w:val="24"/>
          <w:szCs w:val="24"/>
        </w:rPr>
        <w:t>Pendidikan pelatihan warga transmigran dalam rangka penyelenggaraan pelatihan untuk peningkatan pendapatannya.</w:t>
      </w:r>
    </w:p>
    <w:p w:rsidR="00C613DB" w:rsidRPr="00D571FF" w:rsidRDefault="00C613DB">
      <w:pPr>
        <w:pStyle w:val="ListParagraph"/>
        <w:tabs>
          <w:tab w:val="left" w:pos="2854"/>
        </w:tabs>
        <w:spacing w:after="0" w:line="360" w:lineRule="auto"/>
        <w:ind w:left="2380"/>
        <w:rPr>
          <w:rFonts w:ascii="Berlin Sans FB" w:hAnsi="Berlin Sans FB" w:cs="Tahoma"/>
          <w:sz w:val="24"/>
          <w:szCs w:val="24"/>
          <w:lang w:val="id-ID"/>
        </w:rPr>
      </w:pPr>
    </w:p>
    <w:p w:rsidR="00C613DB" w:rsidRPr="00C24865" w:rsidRDefault="003D0332" w:rsidP="00C24865">
      <w:pPr>
        <w:numPr>
          <w:ilvl w:val="0"/>
          <w:numId w:val="36"/>
        </w:numPr>
        <w:spacing w:line="360" w:lineRule="auto"/>
        <w:ind w:left="426" w:firstLine="54"/>
        <w:jc w:val="both"/>
        <w:rPr>
          <w:rFonts w:ascii="Berlin Sans FB" w:hAnsi="Berlin Sans FB" w:cs="Tahoma"/>
          <w:b/>
        </w:rPr>
      </w:pPr>
      <w:r w:rsidRPr="00D571FF">
        <w:rPr>
          <w:rFonts w:ascii="Berlin Sans FB" w:hAnsi="Berlin Sans FB" w:cs="Tahoma"/>
          <w:b/>
          <w:lang w:val="id-ID"/>
        </w:rPr>
        <w:lastRenderedPageBreak/>
        <w:t>PERJANJIAN KINERJA TAHUN 201</w:t>
      </w:r>
      <w:r w:rsidR="000B2B9B">
        <w:rPr>
          <w:rFonts w:ascii="Berlin Sans FB" w:hAnsi="Berlin Sans FB" w:cs="Tahoma"/>
          <w:b/>
          <w:lang w:val="id-ID"/>
        </w:rPr>
        <w:t>9</w:t>
      </w:r>
    </w:p>
    <w:tbl>
      <w:tblPr>
        <w:tblW w:w="9206" w:type="dxa"/>
        <w:tblInd w:w="108" w:type="dxa"/>
        <w:tblLook w:val="04A0" w:firstRow="1" w:lastRow="0" w:firstColumn="1" w:lastColumn="0" w:noHBand="0" w:noVBand="1"/>
      </w:tblPr>
      <w:tblGrid>
        <w:gridCol w:w="630"/>
        <w:gridCol w:w="2387"/>
        <w:gridCol w:w="309"/>
        <w:gridCol w:w="2283"/>
        <w:gridCol w:w="1119"/>
        <w:gridCol w:w="1266"/>
        <w:gridCol w:w="1212"/>
      </w:tblGrid>
      <w:tr w:rsidR="00D571FF" w:rsidRPr="00D571FF" w:rsidTr="00AF2D05">
        <w:trPr>
          <w:trHeight w:val="300"/>
        </w:trPr>
        <w:tc>
          <w:tcPr>
            <w:tcW w:w="630" w:type="dxa"/>
            <w:vMerge w:val="restart"/>
            <w:tcBorders>
              <w:top w:val="double" w:sz="6" w:space="0" w:color="auto"/>
              <w:left w:val="double" w:sz="6" w:space="0" w:color="auto"/>
              <w:bottom w:val="single" w:sz="4" w:space="0" w:color="auto"/>
              <w:right w:val="single" w:sz="4" w:space="0" w:color="auto"/>
            </w:tcBorders>
            <w:shd w:val="clear" w:color="000000" w:fill="C0C0C0"/>
            <w:vAlign w:val="center"/>
            <w:hideMark/>
          </w:tcPr>
          <w:p w:rsidR="00D571FF" w:rsidRPr="00D571FF" w:rsidRDefault="00D571FF">
            <w:pPr>
              <w:jc w:val="center"/>
              <w:rPr>
                <w:rFonts w:ascii="Berlin Sans FB" w:hAnsi="Berlin Sans FB"/>
                <w:color w:val="000000"/>
              </w:rPr>
            </w:pPr>
            <w:r w:rsidRPr="00D571FF">
              <w:rPr>
                <w:rFonts w:ascii="Berlin Sans FB" w:hAnsi="Berlin Sans FB"/>
                <w:color w:val="000000"/>
              </w:rPr>
              <w:t>NO.</w:t>
            </w:r>
          </w:p>
        </w:tc>
        <w:tc>
          <w:tcPr>
            <w:tcW w:w="2387" w:type="dxa"/>
            <w:vMerge w:val="restart"/>
            <w:tcBorders>
              <w:top w:val="double" w:sz="6" w:space="0" w:color="auto"/>
              <w:left w:val="single" w:sz="4" w:space="0" w:color="auto"/>
              <w:bottom w:val="single" w:sz="4" w:space="0" w:color="auto"/>
              <w:right w:val="single" w:sz="4" w:space="0" w:color="auto"/>
            </w:tcBorders>
            <w:shd w:val="clear" w:color="000000" w:fill="C0C0C0"/>
            <w:vAlign w:val="center"/>
            <w:hideMark/>
          </w:tcPr>
          <w:p w:rsidR="00D571FF" w:rsidRPr="00D571FF" w:rsidRDefault="00D571FF">
            <w:pPr>
              <w:jc w:val="center"/>
              <w:rPr>
                <w:rFonts w:ascii="Berlin Sans FB" w:hAnsi="Berlin Sans FB"/>
                <w:color w:val="000000"/>
              </w:rPr>
            </w:pPr>
            <w:r w:rsidRPr="00D571FF">
              <w:rPr>
                <w:rFonts w:ascii="Berlin Sans FB" w:hAnsi="Berlin Sans FB"/>
                <w:color w:val="000000"/>
              </w:rPr>
              <w:t>SASARAN STRATEGIS</w:t>
            </w:r>
          </w:p>
        </w:tc>
        <w:tc>
          <w:tcPr>
            <w:tcW w:w="2592" w:type="dxa"/>
            <w:gridSpan w:val="2"/>
            <w:vMerge w:val="restart"/>
            <w:tcBorders>
              <w:top w:val="double" w:sz="6" w:space="0" w:color="auto"/>
              <w:left w:val="single" w:sz="4" w:space="0" w:color="auto"/>
              <w:bottom w:val="single" w:sz="4" w:space="0" w:color="auto"/>
              <w:right w:val="single" w:sz="4" w:space="0" w:color="auto"/>
            </w:tcBorders>
            <w:shd w:val="clear" w:color="000000" w:fill="C0C0C0"/>
            <w:vAlign w:val="center"/>
            <w:hideMark/>
          </w:tcPr>
          <w:p w:rsidR="00D571FF" w:rsidRPr="00D571FF" w:rsidRDefault="00D571FF">
            <w:pPr>
              <w:jc w:val="center"/>
              <w:rPr>
                <w:rFonts w:ascii="Berlin Sans FB" w:hAnsi="Berlin Sans FB"/>
                <w:color w:val="000000"/>
              </w:rPr>
            </w:pPr>
            <w:r w:rsidRPr="00D571FF">
              <w:rPr>
                <w:rFonts w:ascii="Berlin Sans FB" w:hAnsi="Berlin Sans FB"/>
                <w:color w:val="000000"/>
              </w:rPr>
              <w:t>INDIKATOR KINERJA</w:t>
            </w:r>
          </w:p>
        </w:tc>
        <w:tc>
          <w:tcPr>
            <w:tcW w:w="3597" w:type="dxa"/>
            <w:gridSpan w:val="3"/>
            <w:tcBorders>
              <w:top w:val="double" w:sz="6" w:space="0" w:color="auto"/>
              <w:left w:val="nil"/>
              <w:bottom w:val="single" w:sz="4" w:space="0" w:color="auto"/>
              <w:right w:val="double" w:sz="6" w:space="0" w:color="000000"/>
            </w:tcBorders>
            <w:shd w:val="clear" w:color="000000" w:fill="C0C0C0"/>
            <w:hideMark/>
          </w:tcPr>
          <w:p w:rsidR="00D571FF" w:rsidRPr="00D571FF" w:rsidRDefault="00D571FF">
            <w:pPr>
              <w:jc w:val="center"/>
              <w:rPr>
                <w:rFonts w:ascii="Berlin Sans FB" w:hAnsi="Berlin Sans FB"/>
                <w:color w:val="000000"/>
              </w:rPr>
            </w:pPr>
            <w:r w:rsidRPr="00D571FF">
              <w:rPr>
                <w:rFonts w:ascii="Berlin Sans FB" w:hAnsi="Berlin Sans FB"/>
                <w:color w:val="000000"/>
              </w:rPr>
              <w:t>KINERJA</w:t>
            </w:r>
          </w:p>
        </w:tc>
      </w:tr>
      <w:tr w:rsidR="00D571FF" w:rsidRPr="00D571FF" w:rsidTr="00AF2D05">
        <w:trPr>
          <w:trHeight w:val="300"/>
        </w:trPr>
        <w:tc>
          <w:tcPr>
            <w:tcW w:w="630" w:type="dxa"/>
            <w:vMerge/>
            <w:tcBorders>
              <w:top w:val="double" w:sz="6" w:space="0" w:color="auto"/>
              <w:left w:val="double" w:sz="6" w:space="0" w:color="auto"/>
              <w:bottom w:val="single" w:sz="4" w:space="0" w:color="auto"/>
              <w:right w:val="single" w:sz="4" w:space="0" w:color="auto"/>
            </w:tcBorders>
            <w:vAlign w:val="center"/>
            <w:hideMark/>
          </w:tcPr>
          <w:p w:rsidR="00D571FF" w:rsidRPr="00D571FF" w:rsidRDefault="00D571FF">
            <w:pPr>
              <w:rPr>
                <w:rFonts w:ascii="Berlin Sans FB" w:hAnsi="Berlin Sans FB"/>
                <w:color w:val="000000"/>
              </w:rPr>
            </w:pPr>
          </w:p>
        </w:tc>
        <w:tc>
          <w:tcPr>
            <w:tcW w:w="2387" w:type="dxa"/>
            <w:vMerge/>
            <w:tcBorders>
              <w:top w:val="double" w:sz="6" w:space="0" w:color="auto"/>
              <w:left w:val="single" w:sz="4" w:space="0" w:color="auto"/>
              <w:bottom w:val="single" w:sz="4" w:space="0" w:color="auto"/>
              <w:right w:val="single" w:sz="4" w:space="0" w:color="auto"/>
            </w:tcBorders>
            <w:vAlign w:val="center"/>
            <w:hideMark/>
          </w:tcPr>
          <w:p w:rsidR="00D571FF" w:rsidRPr="00D571FF" w:rsidRDefault="00D571FF">
            <w:pPr>
              <w:rPr>
                <w:rFonts w:ascii="Berlin Sans FB" w:hAnsi="Berlin Sans FB"/>
                <w:color w:val="000000"/>
              </w:rPr>
            </w:pPr>
          </w:p>
        </w:tc>
        <w:tc>
          <w:tcPr>
            <w:tcW w:w="2592" w:type="dxa"/>
            <w:gridSpan w:val="2"/>
            <w:vMerge/>
            <w:tcBorders>
              <w:top w:val="double" w:sz="6" w:space="0" w:color="auto"/>
              <w:left w:val="single" w:sz="4" w:space="0" w:color="auto"/>
              <w:bottom w:val="single" w:sz="4" w:space="0" w:color="auto"/>
              <w:right w:val="single" w:sz="4" w:space="0" w:color="auto"/>
            </w:tcBorders>
            <w:vAlign w:val="center"/>
            <w:hideMark/>
          </w:tcPr>
          <w:p w:rsidR="00D571FF" w:rsidRPr="00D571FF" w:rsidRDefault="00D571FF">
            <w:pPr>
              <w:rPr>
                <w:rFonts w:ascii="Berlin Sans FB" w:hAnsi="Berlin Sans FB"/>
                <w:color w:val="000000"/>
              </w:rPr>
            </w:pPr>
          </w:p>
        </w:tc>
        <w:tc>
          <w:tcPr>
            <w:tcW w:w="1119" w:type="dxa"/>
            <w:tcBorders>
              <w:top w:val="nil"/>
              <w:left w:val="nil"/>
              <w:bottom w:val="single" w:sz="4" w:space="0" w:color="auto"/>
              <w:right w:val="single" w:sz="4" w:space="0" w:color="auto"/>
            </w:tcBorders>
            <w:shd w:val="clear" w:color="000000" w:fill="C0C0C0"/>
            <w:hideMark/>
          </w:tcPr>
          <w:p w:rsidR="00D571FF" w:rsidRPr="00D571FF" w:rsidRDefault="00D571FF">
            <w:pPr>
              <w:jc w:val="center"/>
              <w:rPr>
                <w:rFonts w:ascii="Berlin Sans FB" w:hAnsi="Berlin Sans FB"/>
                <w:color w:val="000000"/>
              </w:rPr>
            </w:pPr>
            <w:r w:rsidRPr="00D571FF">
              <w:rPr>
                <w:rFonts w:ascii="Berlin Sans FB" w:hAnsi="Berlin Sans FB"/>
                <w:color w:val="000000"/>
              </w:rPr>
              <w:t>TARGET</w:t>
            </w:r>
          </w:p>
        </w:tc>
        <w:tc>
          <w:tcPr>
            <w:tcW w:w="1266" w:type="dxa"/>
            <w:tcBorders>
              <w:top w:val="nil"/>
              <w:left w:val="nil"/>
              <w:bottom w:val="single" w:sz="4" w:space="0" w:color="auto"/>
              <w:right w:val="single" w:sz="4" w:space="0" w:color="auto"/>
            </w:tcBorders>
            <w:shd w:val="clear" w:color="000000" w:fill="C0C0C0"/>
            <w:hideMark/>
          </w:tcPr>
          <w:p w:rsidR="00D571FF" w:rsidRPr="00D571FF" w:rsidRDefault="00D571FF">
            <w:pPr>
              <w:jc w:val="center"/>
              <w:rPr>
                <w:rFonts w:ascii="Berlin Sans FB" w:hAnsi="Berlin Sans FB"/>
                <w:color w:val="000000"/>
              </w:rPr>
            </w:pPr>
            <w:r w:rsidRPr="00D571FF">
              <w:rPr>
                <w:rFonts w:ascii="Berlin Sans FB" w:hAnsi="Berlin Sans FB"/>
                <w:color w:val="000000"/>
              </w:rPr>
              <w:t>REALISASI</w:t>
            </w:r>
          </w:p>
        </w:tc>
        <w:tc>
          <w:tcPr>
            <w:tcW w:w="1212" w:type="dxa"/>
            <w:tcBorders>
              <w:top w:val="nil"/>
              <w:left w:val="nil"/>
              <w:bottom w:val="single" w:sz="4" w:space="0" w:color="auto"/>
              <w:right w:val="double" w:sz="6" w:space="0" w:color="auto"/>
            </w:tcBorders>
            <w:shd w:val="clear" w:color="000000" w:fill="C0C0C0"/>
            <w:hideMark/>
          </w:tcPr>
          <w:p w:rsidR="00D571FF" w:rsidRPr="00D571FF" w:rsidRDefault="00D571FF">
            <w:pPr>
              <w:jc w:val="center"/>
              <w:rPr>
                <w:rFonts w:ascii="Berlin Sans FB" w:hAnsi="Berlin Sans FB"/>
                <w:color w:val="000000"/>
              </w:rPr>
            </w:pPr>
            <w:r w:rsidRPr="00D571FF">
              <w:rPr>
                <w:rFonts w:ascii="Berlin Sans FB" w:hAnsi="Berlin Sans FB"/>
                <w:color w:val="000000"/>
              </w:rPr>
              <w:t>% CAPAIAN</w:t>
            </w:r>
          </w:p>
        </w:tc>
      </w:tr>
      <w:tr w:rsidR="00D571FF" w:rsidRPr="00D571FF" w:rsidTr="00AF2D05">
        <w:trPr>
          <w:trHeight w:val="720"/>
        </w:trPr>
        <w:tc>
          <w:tcPr>
            <w:tcW w:w="630" w:type="dxa"/>
            <w:tcBorders>
              <w:top w:val="nil"/>
              <w:left w:val="double" w:sz="6" w:space="0" w:color="auto"/>
              <w:bottom w:val="single" w:sz="4" w:space="0" w:color="auto"/>
              <w:right w:val="single" w:sz="4" w:space="0" w:color="auto"/>
            </w:tcBorders>
            <w:shd w:val="clear" w:color="auto" w:fill="auto"/>
            <w:hideMark/>
          </w:tcPr>
          <w:p w:rsidR="00D571FF" w:rsidRPr="00D571FF" w:rsidRDefault="00C24865">
            <w:pPr>
              <w:jc w:val="center"/>
              <w:rPr>
                <w:rFonts w:ascii="Berlin Sans FB" w:hAnsi="Berlin Sans FB"/>
                <w:color w:val="000000"/>
              </w:rPr>
            </w:pPr>
            <w:r>
              <w:rPr>
                <w:rFonts w:ascii="Berlin Sans FB" w:hAnsi="Berlin Sans FB"/>
                <w:color w:val="000000"/>
              </w:rPr>
              <w:t>1</w:t>
            </w:r>
          </w:p>
        </w:tc>
        <w:tc>
          <w:tcPr>
            <w:tcW w:w="2387" w:type="dxa"/>
            <w:tcBorders>
              <w:top w:val="nil"/>
              <w:left w:val="nil"/>
              <w:bottom w:val="single" w:sz="4" w:space="0" w:color="auto"/>
              <w:right w:val="single" w:sz="4" w:space="0" w:color="auto"/>
            </w:tcBorders>
            <w:shd w:val="clear" w:color="auto" w:fill="auto"/>
            <w:hideMark/>
          </w:tcPr>
          <w:p w:rsidR="00D571FF" w:rsidRPr="003E5919" w:rsidRDefault="00D571FF" w:rsidP="003E5919">
            <w:pPr>
              <w:jc w:val="both"/>
              <w:rPr>
                <w:rFonts w:ascii="Berlin Sans FB" w:hAnsi="Berlin Sans FB"/>
                <w:color w:val="000000"/>
                <w:lang w:val="id-ID"/>
              </w:rPr>
            </w:pPr>
            <w:r w:rsidRPr="00D571FF">
              <w:rPr>
                <w:rFonts w:ascii="Berlin Sans FB" w:hAnsi="Berlin Sans FB"/>
                <w:color w:val="000000"/>
              </w:rPr>
              <w:t xml:space="preserve">Meningkatnya </w:t>
            </w:r>
            <w:r w:rsidR="003E5919">
              <w:rPr>
                <w:rFonts w:ascii="Berlin Sans FB" w:hAnsi="Berlin Sans FB"/>
                <w:color w:val="000000"/>
                <w:lang w:val="id-ID"/>
              </w:rPr>
              <w:t>serapan tenaga kerja</w:t>
            </w:r>
          </w:p>
        </w:tc>
        <w:tc>
          <w:tcPr>
            <w:tcW w:w="309" w:type="dxa"/>
            <w:tcBorders>
              <w:top w:val="nil"/>
              <w:left w:val="nil"/>
              <w:bottom w:val="single" w:sz="4" w:space="0" w:color="auto"/>
              <w:right w:val="nil"/>
            </w:tcBorders>
            <w:shd w:val="clear" w:color="auto" w:fill="auto"/>
            <w:hideMark/>
          </w:tcPr>
          <w:p w:rsidR="00D571FF" w:rsidRPr="00D571FF" w:rsidRDefault="00D571FF">
            <w:pPr>
              <w:jc w:val="center"/>
              <w:rPr>
                <w:rFonts w:ascii="Berlin Sans FB" w:hAnsi="Berlin Sans FB"/>
                <w:color w:val="000000"/>
              </w:rPr>
            </w:pPr>
            <w:r w:rsidRPr="00D571FF">
              <w:rPr>
                <w:rFonts w:ascii="Berlin Sans FB" w:hAnsi="Berlin Sans FB"/>
                <w:color w:val="000000"/>
              </w:rPr>
              <w:t>-</w:t>
            </w:r>
          </w:p>
        </w:tc>
        <w:tc>
          <w:tcPr>
            <w:tcW w:w="2283" w:type="dxa"/>
            <w:tcBorders>
              <w:top w:val="nil"/>
              <w:left w:val="nil"/>
              <w:bottom w:val="single" w:sz="4" w:space="0" w:color="auto"/>
              <w:right w:val="single" w:sz="4" w:space="0" w:color="auto"/>
            </w:tcBorders>
            <w:shd w:val="clear" w:color="auto" w:fill="auto"/>
            <w:hideMark/>
          </w:tcPr>
          <w:p w:rsidR="00D571FF" w:rsidRPr="003E5919" w:rsidRDefault="003E5919">
            <w:pPr>
              <w:jc w:val="both"/>
              <w:rPr>
                <w:rFonts w:ascii="Berlin Sans FB" w:hAnsi="Berlin Sans FB"/>
                <w:color w:val="000000"/>
                <w:lang w:val="id-ID"/>
              </w:rPr>
            </w:pPr>
            <w:r>
              <w:rPr>
                <w:rFonts w:ascii="Berlin Sans FB" w:hAnsi="Berlin Sans FB"/>
                <w:color w:val="000000"/>
                <w:lang w:val="id-ID"/>
              </w:rPr>
              <w:t>Persentase serapan tenaga kerja</w:t>
            </w:r>
          </w:p>
        </w:tc>
        <w:tc>
          <w:tcPr>
            <w:tcW w:w="1119" w:type="dxa"/>
            <w:tcBorders>
              <w:top w:val="nil"/>
              <w:left w:val="nil"/>
              <w:bottom w:val="single" w:sz="4" w:space="0" w:color="auto"/>
              <w:right w:val="single" w:sz="4" w:space="0" w:color="auto"/>
            </w:tcBorders>
            <w:shd w:val="clear" w:color="auto" w:fill="auto"/>
            <w:hideMark/>
          </w:tcPr>
          <w:p w:rsidR="00D571FF" w:rsidRPr="00D571FF" w:rsidRDefault="003E5919">
            <w:pPr>
              <w:jc w:val="center"/>
              <w:rPr>
                <w:rFonts w:ascii="Berlin Sans FB" w:hAnsi="Berlin Sans FB"/>
                <w:color w:val="000000"/>
              </w:rPr>
            </w:pPr>
            <w:r>
              <w:rPr>
                <w:rFonts w:ascii="Berlin Sans FB" w:hAnsi="Berlin Sans FB"/>
                <w:color w:val="000000"/>
                <w:lang w:val="id-ID"/>
              </w:rPr>
              <w:t>55,40</w:t>
            </w:r>
            <w:r w:rsidR="00D571FF" w:rsidRPr="00D571FF">
              <w:rPr>
                <w:rFonts w:ascii="Berlin Sans FB" w:hAnsi="Berlin Sans FB"/>
                <w:color w:val="000000"/>
              </w:rPr>
              <w:t>%</w:t>
            </w:r>
          </w:p>
        </w:tc>
        <w:tc>
          <w:tcPr>
            <w:tcW w:w="1266" w:type="dxa"/>
            <w:tcBorders>
              <w:top w:val="nil"/>
              <w:left w:val="nil"/>
              <w:bottom w:val="single" w:sz="4" w:space="0" w:color="auto"/>
              <w:right w:val="single" w:sz="4" w:space="0" w:color="auto"/>
            </w:tcBorders>
            <w:shd w:val="clear" w:color="auto" w:fill="auto"/>
            <w:hideMark/>
          </w:tcPr>
          <w:p w:rsidR="00D571FF" w:rsidRPr="00D571FF" w:rsidRDefault="003E5919">
            <w:pPr>
              <w:jc w:val="center"/>
              <w:rPr>
                <w:rFonts w:ascii="Berlin Sans FB" w:hAnsi="Berlin Sans FB"/>
                <w:color w:val="000000"/>
              </w:rPr>
            </w:pPr>
            <w:r>
              <w:rPr>
                <w:rFonts w:ascii="Berlin Sans FB" w:hAnsi="Berlin Sans FB"/>
                <w:color w:val="000000"/>
                <w:lang w:val="id-ID"/>
              </w:rPr>
              <w:t>62,30</w:t>
            </w:r>
            <w:r w:rsidR="00D571FF" w:rsidRPr="00D571FF">
              <w:rPr>
                <w:rFonts w:ascii="Berlin Sans FB" w:hAnsi="Berlin Sans FB"/>
                <w:color w:val="000000"/>
              </w:rPr>
              <w:t>%</w:t>
            </w:r>
          </w:p>
        </w:tc>
        <w:tc>
          <w:tcPr>
            <w:tcW w:w="1212" w:type="dxa"/>
            <w:tcBorders>
              <w:top w:val="nil"/>
              <w:left w:val="nil"/>
              <w:bottom w:val="single" w:sz="4" w:space="0" w:color="auto"/>
              <w:right w:val="double" w:sz="6" w:space="0" w:color="auto"/>
            </w:tcBorders>
            <w:shd w:val="clear" w:color="auto" w:fill="auto"/>
            <w:hideMark/>
          </w:tcPr>
          <w:p w:rsidR="00D571FF" w:rsidRPr="003E5919" w:rsidRDefault="003E5919">
            <w:pPr>
              <w:jc w:val="center"/>
              <w:rPr>
                <w:rFonts w:ascii="Berlin Sans FB" w:hAnsi="Berlin Sans FB"/>
                <w:color w:val="000000"/>
                <w:lang w:val="id-ID"/>
              </w:rPr>
            </w:pPr>
            <w:r>
              <w:rPr>
                <w:rFonts w:ascii="Berlin Sans FB" w:hAnsi="Berlin Sans FB"/>
                <w:color w:val="000000"/>
                <w:lang w:val="id-ID"/>
              </w:rPr>
              <w:t>112,45</w:t>
            </w:r>
          </w:p>
        </w:tc>
      </w:tr>
      <w:tr w:rsidR="00D571FF" w:rsidRPr="00D571FF" w:rsidTr="00AF2D05">
        <w:trPr>
          <w:trHeight w:val="720"/>
        </w:trPr>
        <w:tc>
          <w:tcPr>
            <w:tcW w:w="630" w:type="dxa"/>
            <w:tcBorders>
              <w:top w:val="nil"/>
              <w:left w:val="double" w:sz="6" w:space="0" w:color="auto"/>
              <w:bottom w:val="single" w:sz="4" w:space="0" w:color="auto"/>
              <w:right w:val="single" w:sz="4" w:space="0" w:color="auto"/>
            </w:tcBorders>
            <w:shd w:val="clear" w:color="auto" w:fill="auto"/>
            <w:hideMark/>
          </w:tcPr>
          <w:p w:rsidR="00D571FF" w:rsidRPr="00D571FF" w:rsidRDefault="00C24865">
            <w:pPr>
              <w:jc w:val="center"/>
              <w:rPr>
                <w:rFonts w:ascii="Berlin Sans FB" w:hAnsi="Berlin Sans FB"/>
                <w:color w:val="000000"/>
              </w:rPr>
            </w:pPr>
            <w:r>
              <w:rPr>
                <w:rFonts w:ascii="Berlin Sans FB" w:hAnsi="Berlin Sans FB"/>
                <w:color w:val="000000"/>
              </w:rPr>
              <w:t>2</w:t>
            </w:r>
          </w:p>
        </w:tc>
        <w:tc>
          <w:tcPr>
            <w:tcW w:w="2387" w:type="dxa"/>
            <w:tcBorders>
              <w:top w:val="nil"/>
              <w:left w:val="nil"/>
              <w:bottom w:val="single" w:sz="4" w:space="0" w:color="auto"/>
              <w:right w:val="single" w:sz="4" w:space="0" w:color="auto"/>
            </w:tcBorders>
            <w:shd w:val="clear" w:color="auto" w:fill="auto"/>
            <w:hideMark/>
          </w:tcPr>
          <w:p w:rsidR="00D571FF" w:rsidRPr="003E5919" w:rsidRDefault="003E5919">
            <w:pPr>
              <w:rPr>
                <w:rFonts w:ascii="Berlin Sans FB" w:hAnsi="Berlin Sans FB"/>
                <w:color w:val="000000"/>
                <w:lang w:val="id-ID"/>
              </w:rPr>
            </w:pPr>
            <w:r>
              <w:rPr>
                <w:rFonts w:ascii="Berlin Sans FB" w:hAnsi="Berlin Sans FB"/>
                <w:color w:val="000000"/>
                <w:lang w:val="id-ID"/>
              </w:rPr>
              <w:t>Meningkatnya hubungan industri yang harmonis</w:t>
            </w:r>
          </w:p>
        </w:tc>
        <w:tc>
          <w:tcPr>
            <w:tcW w:w="309" w:type="dxa"/>
            <w:tcBorders>
              <w:top w:val="nil"/>
              <w:left w:val="nil"/>
              <w:bottom w:val="single" w:sz="4" w:space="0" w:color="auto"/>
              <w:right w:val="nil"/>
            </w:tcBorders>
            <w:shd w:val="clear" w:color="auto" w:fill="auto"/>
            <w:hideMark/>
          </w:tcPr>
          <w:p w:rsidR="00D571FF" w:rsidRPr="00D571FF" w:rsidRDefault="00D571FF">
            <w:pPr>
              <w:jc w:val="center"/>
              <w:rPr>
                <w:rFonts w:ascii="Berlin Sans FB" w:hAnsi="Berlin Sans FB"/>
                <w:color w:val="000000"/>
              </w:rPr>
            </w:pPr>
            <w:r w:rsidRPr="00D571FF">
              <w:rPr>
                <w:rFonts w:ascii="Berlin Sans FB" w:hAnsi="Berlin Sans FB"/>
                <w:color w:val="000000"/>
              </w:rPr>
              <w:t>-</w:t>
            </w:r>
          </w:p>
        </w:tc>
        <w:tc>
          <w:tcPr>
            <w:tcW w:w="2283" w:type="dxa"/>
            <w:tcBorders>
              <w:top w:val="nil"/>
              <w:left w:val="nil"/>
              <w:bottom w:val="single" w:sz="4" w:space="0" w:color="auto"/>
              <w:right w:val="single" w:sz="4" w:space="0" w:color="auto"/>
            </w:tcBorders>
            <w:shd w:val="clear" w:color="auto" w:fill="auto"/>
            <w:hideMark/>
          </w:tcPr>
          <w:p w:rsidR="00D571FF" w:rsidRPr="003E5919" w:rsidRDefault="003E5919">
            <w:pPr>
              <w:rPr>
                <w:rFonts w:ascii="Berlin Sans FB" w:hAnsi="Berlin Sans FB"/>
                <w:color w:val="000000"/>
                <w:lang w:val="id-ID"/>
              </w:rPr>
            </w:pPr>
            <w:r>
              <w:rPr>
                <w:rFonts w:ascii="Berlin Sans FB" w:hAnsi="Berlin Sans FB"/>
                <w:color w:val="000000"/>
                <w:lang w:val="id-ID"/>
              </w:rPr>
              <w:t>Jumlah penurunan kasus ketenagakerjaan</w:t>
            </w:r>
          </w:p>
        </w:tc>
        <w:tc>
          <w:tcPr>
            <w:tcW w:w="1119" w:type="dxa"/>
            <w:tcBorders>
              <w:top w:val="nil"/>
              <w:left w:val="nil"/>
              <w:bottom w:val="single" w:sz="4" w:space="0" w:color="auto"/>
              <w:right w:val="single" w:sz="4" w:space="0" w:color="auto"/>
            </w:tcBorders>
            <w:shd w:val="clear" w:color="auto" w:fill="auto"/>
            <w:hideMark/>
          </w:tcPr>
          <w:p w:rsidR="00D571FF" w:rsidRPr="00D571FF" w:rsidRDefault="003E5919">
            <w:pPr>
              <w:jc w:val="center"/>
              <w:rPr>
                <w:rFonts w:ascii="Berlin Sans FB" w:hAnsi="Berlin Sans FB"/>
                <w:color w:val="000000"/>
              </w:rPr>
            </w:pPr>
            <w:r>
              <w:rPr>
                <w:rFonts w:ascii="Berlin Sans FB" w:hAnsi="Berlin Sans FB"/>
                <w:color w:val="000000"/>
              </w:rPr>
              <w:t>4</w:t>
            </w:r>
            <w:r>
              <w:rPr>
                <w:rFonts w:ascii="Berlin Sans FB" w:hAnsi="Berlin Sans FB"/>
                <w:color w:val="000000"/>
                <w:lang w:val="id-ID"/>
              </w:rPr>
              <w:t>9,27</w:t>
            </w:r>
            <w:r w:rsidR="00D571FF" w:rsidRPr="00D571FF">
              <w:rPr>
                <w:rFonts w:ascii="Berlin Sans FB" w:hAnsi="Berlin Sans FB"/>
                <w:color w:val="000000"/>
              </w:rPr>
              <w:t>%</w:t>
            </w:r>
          </w:p>
        </w:tc>
        <w:tc>
          <w:tcPr>
            <w:tcW w:w="1266" w:type="dxa"/>
            <w:tcBorders>
              <w:top w:val="nil"/>
              <w:left w:val="nil"/>
              <w:bottom w:val="single" w:sz="4" w:space="0" w:color="auto"/>
              <w:right w:val="single" w:sz="4" w:space="0" w:color="auto"/>
            </w:tcBorders>
            <w:shd w:val="clear" w:color="auto" w:fill="auto"/>
            <w:hideMark/>
          </w:tcPr>
          <w:p w:rsidR="00D571FF" w:rsidRPr="00D571FF" w:rsidRDefault="003E5919">
            <w:pPr>
              <w:jc w:val="center"/>
              <w:rPr>
                <w:rFonts w:ascii="Berlin Sans FB" w:hAnsi="Berlin Sans FB"/>
                <w:color w:val="000000"/>
              </w:rPr>
            </w:pPr>
            <w:r>
              <w:rPr>
                <w:rFonts w:ascii="Berlin Sans FB" w:hAnsi="Berlin Sans FB"/>
                <w:color w:val="000000"/>
                <w:lang w:val="id-ID"/>
              </w:rPr>
              <w:t>60,52</w:t>
            </w:r>
            <w:r w:rsidR="00D571FF" w:rsidRPr="00D571FF">
              <w:rPr>
                <w:rFonts w:ascii="Berlin Sans FB" w:hAnsi="Berlin Sans FB"/>
                <w:color w:val="000000"/>
              </w:rPr>
              <w:t>%</w:t>
            </w:r>
          </w:p>
        </w:tc>
        <w:tc>
          <w:tcPr>
            <w:tcW w:w="1212" w:type="dxa"/>
            <w:tcBorders>
              <w:top w:val="nil"/>
              <w:left w:val="nil"/>
              <w:bottom w:val="single" w:sz="4" w:space="0" w:color="auto"/>
              <w:right w:val="double" w:sz="6" w:space="0" w:color="auto"/>
            </w:tcBorders>
            <w:shd w:val="clear" w:color="auto" w:fill="auto"/>
            <w:hideMark/>
          </w:tcPr>
          <w:p w:rsidR="00D571FF" w:rsidRPr="003E5919" w:rsidRDefault="003E5919">
            <w:pPr>
              <w:jc w:val="center"/>
              <w:rPr>
                <w:rFonts w:ascii="Berlin Sans FB" w:hAnsi="Berlin Sans FB"/>
                <w:color w:val="000000"/>
                <w:lang w:val="id-ID"/>
              </w:rPr>
            </w:pPr>
            <w:r>
              <w:rPr>
                <w:rFonts w:ascii="Berlin Sans FB" w:hAnsi="Berlin Sans FB"/>
                <w:color w:val="000000"/>
                <w:lang w:val="id-ID"/>
              </w:rPr>
              <w:t>112,95</w:t>
            </w:r>
          </w:p>
        </w:tc>
      </w:tr>
      <w:tr w:rsidR="00D571FF" w:rsidRPr="00D571FF" w:rsidTr="00AF2D05">
        <w:trPr>
          <w:trHeight w:val="555"/>
        </w:trPr>
        <w:tc>
          <w:tcPr>
            <w:tcW w:w="630" w:type="dxa"/>
            <w:tcBorders>
              <w:top w:val="nil"/>
              <w:left w:val="double" w:sz="6" w:space="0" w:color="auto"/>
              <w:bottom w:val="single" w:sz="4" w:space="0" w:color="auto"/>
              <w:right w:val="single" w:sz="4" w:space="0" w:color="auto"/>
            </w:tcBorders>
            <w:shd w:val="clear" w:color="auto" w:fill="auto"/>
            <w:hideMark/>
          </w:tcPr>
          <w:p w:rsidR="00D571FF" w:rsidRPr="00D571FF" w:rsidRDefault="00C24865">
            <w:pPr>
              <w:jc w:val="center"/>
              <w:rPr>
                <w:rFonts w:ascii="Berlin Sans FB" w:hAnsi="Berlin Sans FB"/>
                <w:color w:val="000000"/>
              </w:rPr>
            </w:pPr>
            <w:r>
              <w:rPr>
                <w:rFonts w:ascii="Berlin Sans FB" w:hAnsi="Berlin Sans FB"/>
                <w:color w:val="000000"/>
              </w:rPr>
              <w:t>3</w:t>
            </w:r>
          </w:p>
        </w:tc>
        <w:tc>
          <w:tcPr>
            <w:tcW w:w="2387" w:type="dxa"/>
            <w:tcBorders>
              <w:top w:val="nil"/>
              <w:left w:val="nil"/>
              <w:bottom w:val="single" w:sz="4" w:space="0" w:color="auto"/>
              <w:right w:val="single" w:sz="4" w:space="0" w:color="auto"/>
            </w:tcBorders>
            <w:shd w:val="clear" w:color="auto" w:fill="auto"/>
            <w:hideMark/>
          </w:tcPr>
          <w:p w:rsidR="00D571FF" w:rsidRPr="003E5919" w:rsidRDefault="00D571FF" w:rsidP="003E5919">
            <w:pPr>
              <w:jc w:val="both"/>
              <w:rPr>
                <w:rFonts w:ascii="Berlin Sans FB" w:hAnsi="Berlin Sans FB"/>
                <w:color w:val="000000"/>
                <w:lang w:val="id-ID"/>
              </w:rPr>
            </w:pPr>
            <w:r w:rsidRPr="00D571FF">
              <w:rPr>
                <w:rFonts w:ascii="Berlin Sans FB" w:hAnsi="Berlin Sans FB"/>
                <w:color w:val="000000"/>
              </w:rPr>
              <w:t xml:space="preserve">Meningkatnya </w:t>
            </w:r>
            <w:r w:rsidR="003E5919">
              <w:rPr>
                <w:rFonts w:ascii="Berlin Sans FB" w:hAnsi="Berlin Sans FB"/>
                <w:color w:val="000000"/>
                <w:lang w:val="id-ID"/>
              </w:rPr>
              <w:t>pembangunan kawasan transmigrasi</w:t>
            </w:r>
          </w:p>
        </w:tc>
        <w:tc>
          <w:tcPr>
            <w:tcW w:w="309" w:type="dxa"/>
            <w:tcBorders>
              <w:top w:val="nil"/>
              <w:left w:val="nil"/>
              <w:bottom w:val="single" w:sz="4" w:space="0" w:color="auto"/>
              <w:right w:val="nil"/>
            </w:tcBorders>
            <w:shd w:val="clear" w:color="auto" w:fill="auto"/>
            <w:hideMark/>
          </w:tcPr>
          <w:p w:rsidR="00D571FF" w:rsidRPr="00D571FF" w:rsidRDefault="00D571FF">
            <w:pPr>
              <w:jc w:val="center"/>
              <w:rPr>
                <w:rFonts w:ascii="Berlin Sans FB" w:hAnsi="Berlin Sans FB"/>
                <w:color w:val="000000"/>
              </w:rPr>
            </w:pPr>
            <w:r w:rsidRPr="00D571FF">
              <w:rPr>
                <w:rFonts w:ascii="Berlin Sans FB" w:hAnsi="Berlin Sans FB"/>
                <w:color w:val="000000"/>
              </w:rPr>
              <w:t>-</w:t>
            </w:r>
          </w:p>
        </w:tc>
        <w:tc>
          <w:tcPr>
            <w:tcW w:w="2283" w:type="dxa"/>
            <w:tcBorders>
              <w:top w:val="nil"/>
              <w:left w:val="nil"/>
              <w:bottom w:val="single" w:sz="4" w:space="0" w:color="auto"/>
              <w:right w:val="single" w:sz="4" w:space="0" w:color="auto"/>
            </w:tcBorders>
            <w:shd w:val="clear" w:color="auto" w:fill="auto"/>
            <w:hideMark/>
          </w:tcPr>
          <w:p w:rsidR="00D571FF" w:rsidRPr="003E5919" w:rsidRDefault="003E5919">
            <w:pPr>
              <w:jc w:val="both"/>
              <w:rPr>
                <w:rFonts w:ascii="Berlin Sans FB" w:hAnsi="Berlin Sans FB"/>
                <w:color w:val="000000"/>
                <w:lang w:val="id-ID"/>
              </w:rPr>
            </w:pPr>
            <w:r>
              <w:rPr>
                <w:rFonts w:ascii="Berlin Sans FB" w:hAnsi="Berlin Sans FB"/>
                <w:color w:val="000000"/>
                <w:lang w:val="id-ID"/>
              </w:rPr>
              <w:t>Jumlah kawasan transmigrasi yang dibangun</w:t>
            </w:r>
          </w:p>
        </w:tc>
        <w:tc>
          <w:tcPr>
            <w:tcW w:w="1119" w:type="dxa"/>
            <w:tcBorders>
              <w:top w:val="nil"/>
              <w:left w:val="nil"/>
              <w:bottom w:val="single" w:sz="4" w:space="0" w:color="auto"/>
              <w:right w:val="single" w:sz="4" w:space="0" w:color="auto"/>
            </w:tcBorders>
            <w:shd w:val="clear" w:color="auto" w:fill="auto"/>
            <w:hideMark/>
          </w:tcPr>
          <w:p w:rsidR="00D571FF" w:rsidRPr="003E5919" w:rsidRDefault="003E5919">
            <w:pPr>
              <w:jc w:val="center"/>
              <w:rPr>
                <w:rFonts w:ascii="Berlin Sans FB" w:hAnsi="Berlin Sans FB"/>
                <w:color w:val="000000"/>
                <w:lang w:val="id-ID"/>
              </w:rPr>
            </w:pPr>
            <w:r>
              <w:rPr>
                <w:rFonts w:ascii="Berlin Sans FB" w:hAnsi="Berlin Sans FB"/>
                <w:color w:val="000000"/>
                <w:lang w:val="id-ID"/>
              </w:rPr>
              <w:t>1 kawasan</w:t>
            </w:r>
          </w:p>
        </w:tc>
        <w:tc>
          <w:tcPr>
            <w:tcW w:w="1266" w:type="dxa"/>
            <w:tcBorders>
              <w:top w:val="nil"/>
              <w:left w:val="nil"/>
              <w:bottom w:val="single" w:sz="4" w:space="0" w:color="auto"/>
              <w:right w:val="single" w:sz="4" w:space="0" w:color="auto"/>
            </w:tcBorders>
            <w:shd w:val="clear" w:color="auto" w:fill="auto"/>
            <w:hideMark/>
          </w:tcPr>
          <w:p w:rsidR="00D571FF" w:rsidRPr="003E5919" w:rsidRDefault="003E5919">
            <w:pPr>
              <w:jc w:val="center"/>
              <w:rPr>
                <w:rFonts w:ascii="Berlin Sans FB" w:hAnsi="Berlin Sans FB"/>
                <w:color w:val="000000"/>
                <w:lang w:val="id-ID"/>
              </w:rPr>
            </w:pPr>
            <w:r>
              <w:rPr>
                <w:rFonts w:ascii="Berlin Sans FB" w:hAnsi="Berlin Sans FB"/>
                <w:color w:val="000000"/>
                <w:lang w:val="id-ID"/>
              </w:rPr>
              <w:t xml:space="preserve">1 kawasan </w:t>
            </w:r>
          </w:p>
        </w:tc>
        <w:tc>
          <w:tcPr>
            <w:tcW w:w="1212" w:type="dxa"/>
            <w:tcBorders>
              <w:top w:val="nil"/>
              <w:left w:val="nil"/>
              <w:bottom w:val="single" w:sz="4" w:space="0" w:color="auto"/>
              <w:right w:val="double" w:sz="6" w:space="0" w:color="auto"/>
            </w:tcBorders>
            <w:shd w:val="clear" w:color="auto" w:fill="auto"/>
            <w:hideMark/>
          </w:tcPr>
          <w:p w:rsidR="00D571FF" w:rsidRPr="00D571FF" w:rsidRDefault="00D571FF">
            <w:pPr>
              <w:jc w:val="center"/>
              <w:rPr>
                <w:rFonts w:ascii="Berlin Sans FB" w:hAnsi="Berlin Sans FB"/>
                <w:color w:val="000000"/>
              </w:rPr>
            </w:pPr>
            <w:r w:rsidRPr="00D571FF">
              <w:rPr>
                <w:rFonts w:ascii="Berlin Sans FB" w:hAnsi="Berlin Sans FB"/>
                <w:color w:val="000000"/>
              </w:rPr>
              <w:t>100</w:t>
            </w:r>
          </w:p>
        </w:tc>
      </w:tr>
      <w:tr w:rsidR="00D571FF" w:rsidRPr="00D571FF" w:rsidTr="00AF2D05">
        <w:trPr>
          <w:trHeight w:val="720"/>
        </w:trPr>
        <w:tc>
          <w:tcPr>
            <w:tcW w:w="630" w:type="dxa"/>
            <w:tcBorders>
              <w:top w:val="nil"/>
              <w:left w:val="double" w:sz="6" w:space="0" w:color="auto"/>
              <w:bottom w:val="nil"/>
              <w:right w:val="single" w:sz="4" w:space="0" w:color="auto"/>
            </w:tcBorders>
            <w:shd w:val="clear" w:color="auto" w:fill="auto"/>
            <w:hideMark/>
          </w:tcPr>
          <w:p w:rsidR="00D571FF" w:rsidRPr="00C24865" w:rsidRDefault="00C24865">
            <w:pPr>
              <w:jc w:val="center"/>
              <w:rPr>
                <w:rFonts w:ascii="Berlin Sans FB" w:hAnsi="Berlin Sans FB"/>
                <w:color w:val="000000"/>
              </w:rPr>
            </w:pPr>
            <w:r>
              <w:rPr>
                <w:rFonts w:ascii="Berlin Sans FB" w:hAnsi="Berlin Sans FB"/>
                <w:color w:val="000000"/>
              </w:rPr>
              <w:t>4</w:t>
            </w:r>
          </w:p>
        </w:tc>
        <w:tc>
          <w:tcPr>
            <w:tcW w:w="2387" w:type="dxa"/>
            <w:tcBorders>
              <w:top w:val="nil"/>
              <w:left w:val="nil"/>
              <w:bottom w:val="nil"/>
              <w:right w:val="single" w:sz="4" w:space="0" w:color="auto"/>
            </w:tcBorders>
            <w:shd w:val="clear" w:color="auto" w:fill="auto"/>
            <w:hideMark/>
          </w:tcPr>
          <w:p w:rsidR="00D571FF" w:rsidRPr="003E5919" w:rsidRDefault="003E5919">
            <w:pPr>
              <w:jc w:val="both"/>
              <w:rPr>
                <w:rFonts w:ascii="Berlin Sans FB" w:hAnsi="Berlin Sans FB"/>
                <w:color w:val="000000"/>
                <w:lang w:val="id-ID"/>
              </w:rPr>
            </w:pPr>
            <w:r>
              <w:rPr>
                <w:rFonts w:ascii="Berlin Sans FB" w:hAnsi="Berlin Sans FB"/>
                <w:color w:val="000000"/>
                <w:lang w:val="id-ID"/>
              </w:rPr>
              <w:t>Meningkatnya kemandirian transmigran</w:t>
            </w:r>
          </w:p>
        </w:tc>
        <w:tc>
          <w:tcPr>
            <w:tcW w:w="309" w:type="dxa"/>
            <w:tcBorders>
              <w:top w:val="nil"/>
              <w:left w:val="nil"/>
              <w:bottom w:val="nil"/>
              <w:right w:val="nil"/>
            </w:tcBorders>
            <w:shd w:val="clear" w:color="auto" w:fill="auto"/>
            <w:hideMark/>
          </w:tcPr>
          <w:p w:rsidR="00D571FF" w:rsidRPr="00D571FF" w:rsidRDefault="00D571FF">
            <w:pPr>
              <w:jc w:val="center"/>
              <w:rPr>
                <w:rFonts w:ascii="Berlin Sans FB" w:hAnsi="Berlin Sans FB"/>
                <w:color w:val="000000"/>
              </w:rPr>
            </w:pPr>
            <w:r w:rsidRPr="00D571FF">
              <w:rPr>
                <w:rFonts w:ascii="Berlin Sans FB" w:hAnsi="Berlin Sans FB"/>
                <w:color w:val="000000"/>
              </w:rPr>
              <w:t>-</w:t>
            </w:r>
          </w:p>
        </w:tc>
        <w:tc>
          <w:tcPr>
            <w:tcW w:w="2283" w:type="dxa"/>
            <w:tcBorders>
              <w:top w:val="nil"/>
              <w:left w:val="nil"/>
              <w:bottom w:val="nil"/>
              <w:right w:val="single" w:sz="4" w:space="0" w:color="auto"/>
            </w:tcBorders>
            <w:shd w:val="clear" w:color="auto" w:fill="auto"/>
            <w:hideMark/>
          </w:tcPr>
          <w:p w:rsidR="00D571FF" w:rsidRPr="003E5919" w:rsidRDefault="003E5919">
            <w:pPr>
              <w:jc w:val="both"/>
              <w:rPr>
                <w:rFonts w:ascii="Berlin Sans FB" w:hAnsi="Berlin Sans FB"/>
                <w:color w:val="000000"/>
                <w:lang w:val="id-ID"/>
              </w:rPr>
            </w:pPr>
            <w:r>
              <w:rPr>
                <w:rFonts w:ascii="Berlin Sans FB" w:hAnsi="Berlin Sans FB"/>
                <w:color w:val="000000"/>
                <w:lang w:val="id-ID"/>
              </w:rPr>
              <w:t>Indeks kemandirian kawasan transmigrasi</w:t>
            </w:r>
          </w:p>
        </w:tc>
        <w:tc>
          <w:tcPr>
            <w:tcW w:w="1119" w:type="dxa"/>
            <w:tcBorders>
              <w:top w:val="nil"/>
              <w:left w:val="nil"/>
              <w:bottom w:val="nil"/>
              <w:right w:val="single" w:sz="4" w:space="0" w:color="auto"/>
            </w:tcBorders>
            <w:shd w:val="clear" w:color="auto" w:fill="auto"/>
            <w:hideMark/>
          </w:tcPr>
          <w:p w:rsidR="00D571FF" w:rsidRPr="003E5919" w:rsidRDefault="003E5919">
            <w:pPr>
              <w:jc w:val="center"/>
              <w:rPr>
                <w:rFonts w:ascii="Berlin Sans FB" w:hAnsi="Berlin Sans FB"/>
                <w:color w:val="000000"/>
                <w:lang w:val="id-ID"/>
              </w:rPr>
            </w:pPr>
            <w:r>
              <w:rPr>
                <w:rFonts w:ascii="Berlin Sans FB" w:hAnsi="Berlin Sans FB"/>
                <w:color w:val="000000"/>
                <w:lang w:val="id-ID"/>
              </w:rPr>
              <w:t>50&lt; IPK trans &lt;75</w:t>
            </w:r>
          </w:p>
        </w:tc>
        <w:tc>
          <w:tcPr>
            <w:tcW w:w="1266" w:type="dxa"/>
            <w:tcBorders>
              <w:top w:val="nil"/>
              <w:left w:val="nil"/>
              <w:bottom w:val="nil"/>
              <w:right w:val="single" w:sz="4" w:space="0" w:color="auto"/>
            </w:tcBorders>
            <w:shd w:val="clear" w:color="auto" w:fill="auto"/>
            <w:hideMark/>
          </w:tcPr>
          <w:p w:rsidR="00D571FF" w:rsidRPr="00D571FF" w:rsidRDefault="003E5919">
            <w:pPr>
              <w:jc w:val="center"/>
              <w:rPr>
                <w:rFonts w:ascii="Berlin Sans FB" w:hAnsi="Berlin Sans FB"/>
                <w:color w:val="000000"/>
              </w:rPr>
            </w:pPr>
            <w:r>
              <w:rPr>
                <w:rFonts w:ascii="Berlin Sans FB" w:hAnsi="Berlin Sans FB"/>
                <w:color w:val="000000"/>
                <w:lang w:val="id-ID"/>
              </w:rPr>
              <w:t>68&lt; IPK trans &lt;75</w:t>
            </w:r>
          </w:p>
        </w:tc>
        <w:tc>
          <w:tcPr>
            <w:tcW w:w="1212" w:type="dxa"/>
            <w:tcBorders>
              <w:top w:val="nil"/>
              <w:left w:val="nil"/>
              <w:bottom w:val="nil"/>
              <w:right w:val="double" w:sz="6" w:space="0" w:color="auto"/>
            </w:tcBorders>
            <w:shd w:val="clear" w:color="auto" w:fill="auto"/>
            <w:hideMark/>
          </w:tcPr>
          <w:p w:rsidR="00D571FF" w:rsidRPr="003E5919" w:rsidRDefault="003E5919">
            <w:pPr>
              <w:jc w:val="center"/>
              <w:rPr>
                <w:rFonts w:ascii="Berlin Sans FB" w:hAnsi="Berlin Sans FB"/>
                <w:color w:val="000000"/>
                <w:lang w:val="id-ID"/>
              </w:rPr>
            </w:pPr>
            <w:r>
              <w:rPr>
                <w:rFonts w:ascii="Berlin Sans FB" w:hAnsi="Berlin Sans FB"/>
                <w:color w:val="000000"/>
                <w:lang w:val="id-ID"/>
              </w:rPr>
              <w:t>90,66</w:t>
            </w:r>
          </w:p>
        </w:tc>
      </w:tr>
      <w:tr w:rsidR="00C24865" w:rsidRPr="00D571FF" w:rsidTr="00AF2D05">
        <w:trPr>
          <w:trHeight w:val="720"/>
        </w:trPr>
        <w:tc>
          <w:tcPr>
            <w:tcW w:w="630" w:type="dxa"/>
            <w:tcBorders>
              <w:top w:val="nil"/>
              <w:left w:val="double" w:sz="6" w:space="0" w:color="auto"/>
              <w:bottom w:val="double" w:sz="6" w:space="0" w:color="auto"/>
              <w:right w:val="single" w:sz="4" w:space="0" w:color="auto"/>
            </w:tcBorders>
            <w:shd w:val="clear" w:color="auto" w:fill="auto"/>
          </w:tcPr>
          <w:p w:rsidR="00C24865" w:rsidRPr="00D571FF" w:rsidRDefault="00C24865">
            <w:pPr>
              <w:jc w:val="center"/>
              <w:rPr>
                <w:rFonts w:ascii="Berlin Sans FB" w:hAnsi="Berlin Sans FB"/>
                <w:color w:val="000000"/>
              </w:rPr>
            </w:pPr>
            <w:r>
              <w:rPr>
                <w:rFonts w:ascii="Berlin Sans FB" w:hAnsi="Berlin Sans FB"/>
                <w:color w:val="000000"/>
              </w:rPr>
              <w:t>5</w:t>
            </w:r>
          </w:p>
        </w:tc>
        <w:tc>
          <w:tcPr>
            <w:tcW w:w="2387" w:type="dxa"/>
            <w:tcBorders>
              <w:top w:val="nil"/>
              <w:left w:val="nil"/>
              <w:bottom w:val="double" w:sz="6" w:space="0" w:color="auto"/>
              <w:right w:val="single" w:sz="4" w:space="0" w:color="auto"/>
            </w:tcBorders>
            <w:shd w:val="clear" w:color="auto" w:fill="auto"/>
          </w:tcPr>
          <w:p w:rsidR="00C24865" w:rsidRPr="00D571FF" w:rsidRDefault="00C24865">
            <w:pPr>
              <w:jc w:val="both"/>
              <w:rPr>
                <w:rFonts w:ascii="Berlin Sans FB" w:hAnsi="Berlin Sans FB"/>
                <w:color w:val="000000"/>
              </w:rPr>
            </w:pPr>
            <w:r w:rsidRPr="00D571FF">
              <w:rPr>
                <w:rFonts w:ascii="Berlin Sans FB" w:hAnsi="Berlin Sans FB"/>
                <w:color w:val="000000"/>
              </w:rPr>
              <w:t xml:space="preserve">Meningkatnya </w:t>
            </w:r>
            <w:r>
              <w:rPr>
                <w:rFonts w:ascii="Berlin Sans FB" w:hAnsi="Berlin Sans FB"/>
                <w:color w:val="000000"/>
                <w:lang w:val="id-ID"/>
              </w:rPr>
              <w:t>tata kelola organisasi</w:t>
            </w:r>
          </w:p>
        </w:tc>
        <w:tc>
          <w:tcPr>
            <w:tcW w:w="309" w:type="dxa"/>
            <w:tcBorders>
              <w:top w:val="nil"/>
              <w:left w:val="nil"/>
              <w:bottom w:val="double" w:sz="6" w:space="0" w:color="auto"/>
              <w:right w:val="nil"/>
            </w:tcBorders>
            <w:shd w:val="clear" w:color="auto" w:fill="auto"/>
          </w:tcPr>
          <w:p w:rsidR="00C24865" w:rsidRPr="00D571FF" w:rsidRDefault="00C24865">
            <w:pPr>
              <w:jc w:val="center"/>
              <w:rPr>
                <w:rFonts w:ascii="Berlin Sans FB" w:hAnsi="Berlin Sans FB"/>
                <w:color w:val="000000"/>
              </w:rPr>
            </w:pPr>
          </w:p>
        </w:tc>
        <w:tc>
          <w:tcPr>
            <w:tcW w:w="2283" w:type="dxa"/>
            <w:tcBorders>
              <w:top w:val="nil"/>
              <w:left w:val="nil"/>
              <w:bottom w:val="double" w:sz="6" w:space="0" w:color="auto"/>
              <w:right w:val="single" w:sz="4" w:space="0" w:color="auto"/>
            </w:tcBorders>
            <w:shd w:val="clear" w:color="auto" w:fill="auto"/>
          </w:tcPr>
          <w:p w:rsidR="00C24865" w:rsidRDefault="00C24865">
            <w:pPr>
              <w:jc w:val="both"/>
              <w:rPr>
                <w:rFonts w:ascii="Berlin Sans FB" w:hAnsi="Berlin Sans FB"/>
                <w:color w:val="000000"/>
                <w:lang w:val="id-ID"/>
              </w:rPr>
            </w:pPr>
            <w:r>
              <w:rPr>
                <w:rFonts w:ascii="Berlin Sans FB" w:hAnsi="Berlin Sans FB"/>
                <w:color w:val="000000"/>
                <w:lang w:val="id-ID"/>
              </w:rPr>
              <w:t>Nilai evaluasi akuntabilitas</w:t>
            </w:r>
          </w:p>
        </w:tc>
        <w:tc>
          <w:tcPr>
            <w:tcW w:w="1119" w:type="dxa"/>
            <w:tcBorders>
              <w:top w:val="nil"/>
              <w:left w:val="nil"/>
              <w:bottom w:val="double" w:sz="6" w:space="0" w:color="auto"/>
              <w:right w:val="single" w:sz="4" w:space="0" w:color="auto"/>
            </w:tcBorders>
            <w:shd w:val="clear" w:color="auto" w:fill="auto"/>
          </w:tcPr>
          <w:p w:rsidR="00C24865" w:rsidRDefault="00C24865">
            <w:pPr>
              <w:jc w:val="center"/>
              <w:rPr>
                <w:rFonts w:ascii="Berlin Sans FB" w:hAnsi="Berlin Sans FB"/>
                <w:color w:val="000000"/>
                <w:lang w:val="id-ID"/>
              </w:rPr>
            </w:pPr>
            <w:r>
              <w:rPr>
                <w:rFonts w:ascii="Berlin Sans FB" w:hAnsi="Berlin Sans FB"/>
                <w:color w:val="000000"/>
                <w:lang w:val="id-ID"/>
              </w:rPr>
              <w:t>BB</w:t>
            </w:r>
          </w:p>
        </w:tc>
        <w:tc>
          <w:tcPr>
            <w:tcW w:w="1266" w:type="dxa"/>
            <w:tcBorders>
              <w:top w:val="nil"/>
              <w:left w:val="nil"/>
              <w:bottom w:val="double" w:sz="6" w:space="0" w:color="auto"/>
              <w:right w:val="single" w:sz="4" w:space="0" w:color="auto"/>
            </w:tcBorders>
            <w:shd w:val="clear" w:color="auto" w:fill="auto"/>
          </w:tcPr>
          <w:p w:rsidR="00C24865" w:rsidRDefault="00C24865">
            <w:pPr>
              <w:jc w:val="center"/>
              <w:rPr>
                <w:rFonts w:ascii="Berlin Sans FB" w:hAnsi="Berlin Sans FB"/>
                <w:color w:val="000000"/>
                <w:lang w:val="id-ID"/>
              </w:rPr>
            </w:pPr>
            <w:r>
              <w:rPr>
                <w:rFonts w:ascii="Berlin Sans FB" w:hAnsi="Berlin Sans FB"/>
                <w:color w:val="000000"/>
                <w:lang w:val="id-ID"/>
              </w:rPr>
              <w:t>BB</w:t>
            </w:r>
            <w:r w:rsidRPr="00D571FF">
              <w:rPr>
                <w:rFonts w:ascii="Berlin Sans FB" w:hAnsi="Berlin Sans FB"/>
                <w:color w:val="000000"/>
              </w:rPr>
              <w:t>%</w:t>
            </w:r>
          </w:p>
        </w:tc>
        <w:tc>
          <w:tcPr>
            <w:tcW w:w="1212" w:type="dxa"/>
            <w:tcBorders>
              <w:top w:val="nil"/>
              <w:left w:val="nil"/>
              <w:bottom w:val="double" w:sz="6" w:space="0" w:color="auto"/>
              <w:right w:val="double" w:sz="6" w:space="0" w:color="auto"/>
            </w:tcBorders>
            <w:shd w:val="clear" w:color="auto" w:fill="auto"/>
          </w:tcPr>
          <w:p w:rsidR="00C24865" w:rsidRDefault="00C24865">
            <w:pPr>
              <w:jc w:val="center"/>
              <w:rPr>
                <w:rFonts w:ascii="Berlin Sans FB" w:hAnsi="Berlin Sans FB"/>
                <w:color w:val="000000"/>
                <w:lang w:val="id-ID"/>
              </w:rPr>
            </w:pPr>
            <w:r>
              <w:rPr>
                <w:rFonts w:ascii="Berlin Sans FB" w:hAnsi="Berlin Sans FB"/>
                <w:color w:val="000000"/>
                <w:lang w:val="id-ID"/>
              </w:rPr>
              <w:t>Sangat baik</w:t>
            </w:r>
          </w:p>
        </w:tc>
      </w:tr>
    </w:tbl>
    <w:p w:rsidR="00D571FF" w:rsidRDefault="00D571FF">
      <w:pPr>
        <w:spacing w:line="360" w:lineRule="auto"/>
        <w:jc w:val="both"/>
        <w:rPr>
          <w:rFonts w:ascii="Tahoma" w:hAnsi="Tahoma" w:cs="Tahoma"/>
          <w:b/>
          <w:sz w:val="22"/>
          <w:szCs w:val="22"/>
        </w:rPr>
      </w:pPr>
    </w:p>
    <w:p w:rsidR="009D45C9" w:rsidRDefault="009D45C9">
      <w:pPr>
        <w:spacing w:line="360" w:lineRule="auto"/>
        <w:jc w:val="both"/>
        <w:rPr>
          <w:rFonts w:ascii="Tahoma" w:hAnsi="Tahoma" w:cs="Tahoma"/>
          <w:b/>
          <w:sz w:val="22"/>
          <w:szCs w:val="22"/>
        </w:rPr>
      </w:pPr>
    </w:p>
    <w:p w:rsidR="00C613DB" w:rsidRPr="001A1C1E" w:rsidRDefault="003D0332">
      <w:pPr>
        <w:numPr>
          <w:ilvl w:val="0"/>
          <w:numId w:val="43"/>
        </w:numPr>
        <w:tabs>
          <w:tab w:val="clear" w:pos="720"/>
        </w:tabs>
        <w:spacing w:line="360" w:lineRule="auto"/>
        <w:ind w:left="426" w:hanging="426"/>
        <w:jc w:val="both"/>
        <w:rPr>
          <w:rFonts w:ascii="Berlin Sans FB" w:hAnsi="Berlin Sans FB" w:cs="Tahoma"/>
          <w:b/>
          <w:szCs w:val="22"/>
          <w:lang w:val="fi-FI"/>
        </w:rPr>
      </w:pPr>
      <w:r w:rsidRPr="001A1C1E">
        <w:rPr>
          <w:rFonts w:ascii="Berlin Sans FB" w:hAnsi="Berlin Sans FB" w:cs="Tahoma"/>
          <w:b/>
          <w:szCs w:val="22"/>
          <w:lang w:val="fi-FI"/>
        </w:rPr>
        <w:t>PROGRAM DAN KEGIATAN</w:t>
      </w:r>
    </w:p>
    <w:p w:rsidR="004528D8" w:rsidRDefault="003D0332" w:rsidP="00E018D1">
      <w:pPr>
        <w:spacing w:line="360" w:lineRule="auto"/>
        <w:ind w:left="426" w:firstLine="588"/>
        <w:jc w:val="both"/>
        <w:rPr>
          <w:rFonts w:ascii="Berlin Sans FB" w:hAnsi="Berlin Sans FB" w:cs="Tahoma"/>
          <w:szCs w:val="22"/>
        </w:rPr>
      </w:pPr>
      <w:proofErr w:type="gramStart"/>
      <w:r w:rsidRPr="001A1C1E">
        <w:rPr>
          <w:rFonts w:ascii="Berlin Sans FB" w:hAnsi="Berlin Sans FB" w:cs="Tahoma"/>
          <w:szCs w:val="22"/>
        </w:rPr>
        <w:t xml:space="preserve">Adapun realisasi program dan kegiatan Dinas Tenaga Kerja dan Transmigrasi Provinsi </w:t>
      </w:r>
      <w:r w:rsidRPr="001A1C1E">
        <w:rPr>
          <w:rFonts w:ascii="Berlin Sans FB" w:hAnsi="Berlin Sans FB" w:cs="Tahoma"/>
          <w:szCs w:val="22"/>
          <w:lang w:val="id-ID"/>
        </w:rPr>
        <w:t>Sumatera Barat</w:t>
      </w:r>
      <w:r w:rsidRPr="001A1C1E">
        <w:rPr>
          <w:rFonts w:ascii="Berlin Sans FB" w:hAnsi="Berlin Sans FB" w:cs="Tahoma"/>
          <w:szCs w:val="22"/>
          <w:lang w:val="sv-SE"/>
        </w:rPr>
        <w:t xml:space="preserve"> </w:t>
      </w:r>
      <w:r w:rsidRPr="001A1C1E">
        <w:rPr>
          <w:rFonts w:ascii="Berlin Sans FB" w:hAnsi="Berlin Sans FB" w:cs="Tahoma"/>
          <w:szCs w:val="22"/>
        </w:rPr>
        <w:t>sbb.</w:t>
      </w:r>
      <w:proofErr w:type="gramEnd"/>
      <w:r w:rsidR="00E018D1">
        <w:rPr>
          <w:rFonts w:ascii="Berlin Sans FB" w:hAnsi="Berlin Sans FB" w:cs="Tahoma"/>
          <w:szCs w:val="22"/>
        </w:rPr>
        <w:t xml:space="preserve"> </w:t>
      </w:r>
    </w:p>
    <w:p w:rsidR="00C613DB" w:rsidRDefault="003D0332" w:rsidP="004528D8">
      <w:pPr>
        <w:spacing w:line="360" w:lineRule="auto"/>
        <w:jc w:val="center"/>
        <w:rPr>
          <w:rFonts w:ascii="Tahoma" w:hAnsi="Tahoma" w:cs="Tahoma"/>
          <w:b/>
          <w:sz w:val="22"/>
          <w:szCs w:val="22"/>
          <w:lang w:val="id-ID"/>
        </w:rPr>
      </w:pPr>
      <w:r>
        <w:rPr>
          <w:rFonts w:ascii="Tahoma" w:hAnsi="Tahoma" w:cs="Tahoma"/>
          <w:b/>
          <w:sz w:val="22"/>
          <w:szCs w:val="22"/>
          <w:lang w:val="id-ID"/>
        </w:rPr>
        <w:t>Program dan kegiatan APBD 201</w:t>
      </w:r>
      <w:r w:rsidR="000B2B9B">
        <w:rPr>
          <w:rFonts w:ascii="Tahoma" w:hAnsi="Tahoma" w:cs="Tahoma"/>
          <w:b/>
          <w:sz w:val="22"/>
          <w:szCs w:val="22"/>
          <w:lang w:val="id-ID"/>
        </w:rPr>
        <w:t>9</w:t>
      </w:r>
    </w:p>
    <w:tbl>
      <w:tblPr>
        <w:tblW w:w="9195" w:type="dxa"/>
        <w:tblInd w:w="93" w:type="dxa"/>
        <w:tblLayout w:type="fixed"/>
        <w:tblLook w:val="04A0" w:firstRow="1" w:lastRow="0" w:firstColumn="1" w:lastColumn="0" w:noHBand="0" w:noVBand="1"/>
      </w:tblPr>
      <w:tblGrid>
        <w:gridCol w:w="527"/>
        <w:gridCol w:w="4024"/>
        <w:gridCol w:w="1494"/>
        <w:gridCol w:w="1530"/>
        <w:gridCol w:w="900"/>
        <w:gridCol w:w="720"/>
      </w:tblGrid>
      <w:tr w:rsidR="00A54561" w:rsidRPr="004D48BF" w:rsidTr="00E018D1">
        <w:trPr>
          <w:trHeight w:val="285"/>
        </w:trPr>
        <w:tc>
          <w:tcPr>
            <w:tcW w:w="52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54561" w:rsidRPr="004D48BF" w:rsidRDefault="00A54561" w:rsidP="006928A7">
            <w:pPr>
              <w:rPr>
                <w:rFonts w:ascii="Tahoma" w:hAnsi="Tahoma" w:cs="Tahoma"/>
                <w:b/>
                <w:bCs/>
                <w:sz w:val="16"/>
                <w:szCs w:val="16"/>
              </w:rPr>
            </w:pPr>
            <w:r w:rsidRPr="004D48BF">
              <w:rPr>
                <w:rFonts w:ascii="Tahoma" w:hAnsi="Tahoma" w:cs="Tahoma"/>
                <w:b/>
                <w:bCs/>
                <w:sz w:val="16"/>
                <w:szCs w:val="16"/>
              </w:rPr>
              <w:t>NO</w:t>
            </w:r>
          </w:p>
        </w:tc>
        <w:tc>
          <w:tcPr>
            <w:tcW w:w="402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54561" w:rsidRPr="004D48BF" w:rsidRDefault="00A54561" w:rsidP="006928A7">
            <w:pPr>
              <w:jc w:val="center"/>
              <w:rPr>
                <w:rFonts w:ascii="Tahoma" w:hAnsi="Tahoma" w:cs="Tahoma"/>
                <w:b/>
                <w:bCs/>
                <w:sz w:val="16"/>
                <w:szCs w:val="16"/>
              </w:rPr>
            </w:pPr>
            <w:r w:rsidRPr="004D48BF">
              <w:rPr>
                <w:rFonts w:ascii="Tahoma" w:hAnsi="Tahoma" w:cs="Tahoma"/>
                <w:b/>
                <w:bCs/>
                <w:sz w:val="16"/>
                <w:szCs w:val="16"/>
              </w:rPr>
              <w:t>Program dan Kegiatan</w:t>
            </w:r>
          </w:p>
        </w:tc>
        <w:tc>
          <w:tcPr>
            <w:tcW w:w="14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54561" w:rsidRPr="004D48BF" w:rsidRDefault="00A54561" w:rsidP="006928A7">
            <w:pPr>
              <w:ind w:firstLineChars="100" w:firstLine="161"/>
              <w:rPr>
                <w:rFonts w:ascii="Tahoma" w:hAnsi="Tahoma" w:cs="Tahoma"/>
                <w:b/>
                <w:bCs/>
                <w:sz w:val="16"/>
                <w:szCs w:val="16"/>
              </w:rPr>
            </w:pPr>
            <w:r w:rsidRPr="004D48BF">
              <w:rPr>
                <w:rFonts w:ascii="Tahoma" w:hAnsi="Tahoma" w:cs="Tahoma"/>
                <w:b/>
                <w:bCs/>
                <w:sz w:val="16"/>
                <w:szCs w:val="16"/>
              </w:rPr>
              <w:t>Pagu (Rp)</w:t>
            </w:r>
          </w:p>
        </w:tc>
        <w:tc>
          <w:tcPr>
            <w:tcW w:w="3150" w:type="dxa"/>
            <w:gridSpan w:val="3"/>
            <w:tcBorders>
              <w:top w:val="single" w:sz="4" w:space="0" w:color="000000"/>
              <w:left w:val="nil"/>
              <w:bottom w:val="single" w:sz="4" w:space="0" w:color="000000"/>
              <w:right w:val="nil"/>
            </w:tcBorders>
            <w:shd w:val="clear" w:color="auto" w:fill="auto"/>
            <w:hideMark/>
          </w:tcPr>
          <w:p w:rsidR="00A54561" w:rsidRPr="004D48BF" w:rsidRDefault="00A54561" w:rsidP="006928A7">
            <w:pPr>
              <w:jc w:val="center"/>
              <w:rPr>
                <w:rFonts w:ascii="Tahoma" w:hAnsi="Tahoma" w:cs="Tahoma"/>
                <w:b/>
                <w:bCs/>
                <w:sz w:val="16"/>
                <w:szCs w:val="16"/>
              </w:rPr>
            </w:pPr>
            <w:r w:rsidRPr="004D48BF">
              <w:rPr>
                <w:rFonts w:ascii="Tahoma" w:hAnsi="Tahoma" w:cs="Tahoma"/>
                <w:b/>
                <w:bCs/>
                <w:sz w:val="16"/>
                <w:szCs w:val="16"/>
              </w:rPr>
              <w:t>Realisasi</w:t>
            </w:r>
          </w:p>
        </w:tc>
      </w:tr>
      <w:tr w:rsidR="00A54561" w:rsidRPr="004D48BF" w:rsidTr="00E018D1">
        <w:trPr>
          <w:trHeight w:val="285"/>
        </w:trPr>
        <w:tc>
          <w:tcPr>
            <w:tcW w:w="527" w:type="dxa"/>
            <w:vMerge/>
            <w:tcBorders>
              <w:top w:val="single" w:sz="4" w:space="0" w:color="000000"/>
              <w:left w:val="single" w:sz="4" w:space="0" w:color="000000"/>
              <w:bottom w:val="single" w:sz="4" w:space="0" w:color="000000"/>
              <w:right w:val="single" w:sz="4" w:space="0" w:color="000000"/>
            </w:tcBorders>
            <w:vAlign w:val="center"/>
            <w:hideMark/>
          </w:tcPr>
          <w:p w:rsidR="00A54561" w:rsidRPr="004D48BF" w:rsidRDefault="00A54561" w:rsidP="006928A7">
            <w:pPr>
              <w:rPr>
                <w:rFonts w:ascii="Tahoma" w:hAnsi="Tahoma" w:cs="Tahoma"/>
                <w:b/>
                <w:bCs/>
                <w:sz w:val="16"/>
                <w:szCs w:val="16"/>
              </w:rPr>
            </w:pPr>
          </w:p>
        </w:tc>
        <w:tc>
          <w:tcPr>
            <w:tcW w:w="4024" w:type="dxa"/>
            <w:vMerge/>
            <w:tcBorders>
              <w:top w:val="single" w:sz="4" w:space="0" w:color="000000"/>
              <w:left w:val="single" w:sz="4" w:space="0" w:color="000000"/>
              <w:bottom w:val="single" w:sz="4" w:space="0" w:color="000000"/>
              <w:right w:val="single" w:sz="4" w:space="0" w:color="000000"/>
            </w:tcBorders>
            <w:vAlign w:val="center"/>
            <w:hideMark/>
          </w:tcPr>
          <w:p w:rsidR="00A54561" w:rsidRPr="004D48BF" w:rsidRDefault="00A54561" w:rsidP="006928A7">
            <w:pPr>
              <w:rPr>
                <w:rFonts w:ascii="Tahoma" w:hAnsi="Tahoma" w:cs="Tahoma"/>
                <w:b/>
                <w:bCs/>
                <w:sz w:val="16"/>
                <w:szCs w:val="16"/>
              </w:rPr>
            </w:pPr>
          </w:p>
        </w:tc>
        <w:tc>
          <w:tcPr>
            <w:tcW w:w="1494" w:type="dxa"/>
            <w:vMerge/>
            <w:tcBorders>
              <w:top w:val="single" w:sz="4" w:space="0" w:color="000000"/>
              <w:left w:val="single" w:sz="4" w:space="0" w:color="000000"/>
              <w:bottom w:val="single" w:sz="4" w:space="0" w:color="000000"/>
              <w:right w:val="single" w:sz="4" w:space="0" w:color="000000"/>
            </w:tcBorders>
            <w:vAlign w:val="center"/>
            <w:hideMark/>
          </w:tcPr>
          <w:p w:rsidR="00A54561" w:rsidRPr="004D48BF" w:rsidRDefault="00A54561" w:rsidP="006928A7">
            <w:pPr>
              <w:rPr>
                <w:rFonts w:ascii="Tahoma" w:hAnsi="Tahoma" w:cs="Tahoma"/>
                <w:b/>
                <w:bCs/>
                <w:sz w:val="16"/>
                <w:szCs w:val="16"/>
              </w:rPr>
            </w:pPr>
          </w:p>
        </w:tc>
        <w:tc>
          <w:tcPr>
            <w:tcW w:w="2430" w:type="dxa"/>
            <w:gridSpan w:val="2"/>
            <w:tcBorders>
              <w:top w:val="single" w:sz="4" w:space="0" w:color="000000"/>
              <w:left w:val="nil"/>
              <w:bottom w:val="single" w:sz="4" w:space="0" w:color="000000"/>
              <w:right w:val="single" w:sz="4" w:space="0" w:color="000000"/>
            </w:tcBorders>
            <w:shd w:val="clear" w:color="auto" w:fill="auto"/>
            <w:hideMark/>
          </w:tcPr>
          <w:p w:rsidR="00A54561" w:rsidRPr="004D48BF" w:rsidRDefault="00A54561" w:rsidP="006928A7">
            <w:pPr>
              <w:ind w:firstLineChars="300" w:firstLine="482"/>
              <w:rPr>
                <w:rFonts w:ascii="Tahoma" w:hAnsi="Tahoma" w:cs="Tahoma"/>
                <w:b/>
                <w:bCs/>
                <w:sz w:val="16"/>
                <w:szCs w:val="16"/>
              </w:rPr>
            </w:pPr>
            <w:r w:rsidRPr="004D48BF">
              <w:rPr>
                <w:rFonts w:ascii="Tahoma" w:hAnsi="Tahoma" w:cs="Tahoma"/>
                <w:b/>
                <w:bCs/>
                <w:sz w:val="16"/>
                <w:szCs w:val="16"/>
              </w:rPr>
              <w:t>Keuangan</w:t>
            </w:r>
          </w:p>
        </w:tc>
        <w:tc>
          <w:tcPr>
            <w:tcW w:w="72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54561" w:rsidRDefault="00A54561" w:rsidP="006928A7">
            <w:pPr>
              <w:rPr>
                <w:rFonts w:ascii="Tahoma" w:hAnsi="Tahoma" w:cs="Tahoma"/>
                <w:b/>
                <w:bCs/>
                <w:sz w:val="16"/>
                <w:szCs w:val="16"/>
              </w:rPr>
            </w:pPr>
            <w:r w:rsidRPr="004D48BF">
              <w:rPr>
                <w:rFonts w:ascii="Tahoma" w:hAnsi="Tahoma" w:cs="Tahoma"/>
                <w:b/>
                <w:bCs/>
                <w:sz w:val="16"/>
                <w:szCs w:val="16"/>
              </w:rPr>
              <w:t>Fisik</w:t>
            </w:r>
          </w:p>
          <w:p w:rsidR="00A54561" w:rsidRPr="004D48BF" w:rsidRDefault="00A54561" w:rsidP="006928A7">
            <w:pPr>
              <w:rPr>
                <w:rFonts w:ascii="Tahoma" w:hAnsi="Tahoma" w:cs="Tahoma"/>
                <w:b/>
                <w:bCs/>
                <w:sz w:val="16"/>
                <w:szCs w:val="16"/>
              </w:rPr>
            </w:pPr>
            <w:r w:rsidRPr="004D48BF">
              <w:rPr>
                <w:rFonts w:ascii="Tahoma" w:hAnsi="Tahoma" w:cs="Tahoma"/>
                <w:b/>
                <w:bCs/>
                <w:sz w:val="16"/>
                <w:szCs w:val="16"/>
              </w:rPr>
              <w:t xml:space="preserve"> ( % )</w:t>
            </w:r>
          </w:p>
        </w:tc>
      </w:tr>
      <w:tr w:rsidR="00A54561" w:rsidRPr="004D48BF" w:rsidTr="00E018D1">
        <w:trPr>
          <w:trHeight w:val="64"/>
        </w:trPr>
        <w:tc>
          <w:tcPr>
            <w:tcW w:w="527" w:type="dxa"/>
            <w:vMerge/>
            <w:tcBorders>
              <w:top w:val="single" w:sz="4" w:space="0" w:color="000000"/>
              <w:left w:val="single" w:sz="4" w:space="0" w:color="000000"/>
              <w:bottom w:val="single" w:sz="4" w:space="0" w:color="000000"/>
              <w:right w:val="single" w:sz="4" w:space="0" w:color="000000"/>
            </w:tcBorders>
            <w:vAlign w:val="center"/>
            <w:hideMark/>
          </w:tcPr>
          <w:p w:rsidR="00A54561" w:rsidRPr="004D48BF" w:rsidRDefault="00A54561" w:rsidP="006928A7">
            <w:pPr>
              <w:rPr>
                <w:rFonts w:ascii="Tahoma" w:hAnsi="Tahoma" w:cs="Tahoma"/>
                <w:b/>
                <w:bCs/>
                <w:sz w:val="16"/>
                <w:szCs w:val="16"/>
              </w:rPr>
            </w:pPr>
          </w:p>
        </w:tc>
        <w:tc>
          <w:tcPr>
            <w:tcW w:w="4024" w:type="dxa"/>
            <w:vMerge/>
            <w:tcBorders>
              <w:top w:val="single" w:sz="4" w:space="0" w:color="000000"/>
              <w:left w:val="single" w:sz="4" w:space="0" w:color="000000"/>
              <w:bottom w:val="single" w:sz="4" w:space="0" w:color="000000"/>
              <w:right w:val="single" w:sz="4" w:space="0" w:color="000000"/>
            </w:tcBorders>
            <w:vAlign w:val="center"/>
            <w:hideMark/>
          </w:tcPr>
          <w:p w:rsidR="00A54561" w:rsidRPr="004D48BF" w:rsidRDefault="00A54561" w:rsidP="006928A7">
            <w:pPr>
              <w:rPr>
                <w:rFonts w:ascii="Tahoma" w:hAnsi="Tahoma" w:cs="Tahoma"/>
                <w:b/>
                <w:bCs/>
                <w:sz w:val="16"/>
                <w:szCs w:val="16"/>
              </w:rPr>
            </w:pPr>
          </w:p>
        </w:tc>
        <w:tc>
          <w:tcPr>
            <w:tcW w:w="1494" w:type="dxa"/>
            <w:vMerge/>
            <w:tcBorders>
              <w:top w:val="single" w:sz="4" w:space="0" w:color="000000"/>
              <w:left w:val="single" w:sz="4" w:space="0" w:color="000000"/>
              <w:bottom w:val="single" w:sz="4" w:space="0" w:color="000000"/>
              <w:right w:val="single" w:sz="4" w:space="0" w:color="000000"/>
            </w:tcBorders>
            <w:vAlign w:val="center"/>
            <w:hideMark/>
          </w:tcPr>
          <w:p w:rsidR="00A54561" w:rsidRPr="004D48BF" w:rsidRDefault="00A54561" w:rsidP="006928A7">
            <w:pPr>
              <w:rPr>
                <w:rFonts w:ascii="Tahoma" w:hAnsi="Tahoma" w:cs="Tahoma"/>
                <w:b/>
                <w:bCs/>
                <w:sz w:val="16"/>
                <w:szCs w:val="16"/>
              </w:rPr>
            </w:pPr>
          </w:p>
        </w:tc>
        <w:tc>
          <w:tcPr>
            <w:tcW w:w="1530" w:type="dxa"/>
            <w:tcBorders>
              <w:top w:val="nil"/>
              <w:left w:val="nil"/>
              <w:bottom w:val="single" w:sz="4" w:space="0" w:color="000000"/>
              <w:right w:val="single" w:sz="4" w:space="0" w:color="000000"/>
            </w:tcBorders>
            <w:shd w:val="clear" w:color="auto" w:fill="auto"/>
            <w:hideMark/>
          </w:tcPr>
          <w:p w:rsidR="00A54561" w:rsidRPr="004D48BF" w:rsidRDefault="00A54561" w:rsidP="006928A7">
            <w:pPr>
              <w:jc w:val="center"/>
              <w:rPr>
                <w:rFonts w:ascii="Tahoma" w:hAnsi="Tahoma" w:cs="Tahoma"/>
                <w:b/>
                <w:bCs/>
                <w:sz w:val="16"/>
                <w:szCs w:val="16"/>
              </w:rPr>
            </w:pPr>
            <w:r w:rsidRPr="004D48BF">
              <w:rPr>
                <w:rFonts w:ascii="Tahoma" w:hAnsi="Tahoma" w:cs="Tahoma"/>
                <w:b/>
                <w:bCs/>
                <w:sz w:val="16"/>
                <w:szCs w:val="16"/>
              </w:rPr>
              <w:t>Rp</w:t>
            </w:r>
          </w:p>
        </w:tc>
        <w:tc>
          <w:tcPr>
            <w:tcW w:w="900" w:type="dxa"/>
            <w:tcBorders>
              <w:top w:val="nil"/>
              <w:left w:val="nil"/>
              <w:bottom w:val="single" w:sz="4" w:space="0" w:color="000000"/>
              <w:right w:val="single" w:sz="4" w:space="0" w:color="000000"/>
            </w:tcBorders>
            <w:shd w:val="clear" w:color="auto" w:fill="auto"/>
            <w:hideMark/>
          </w:tcPr>
          <w:p w:rsidR="00A54561" w:rsidRPr="004D48BF" w:rsidRDefault="00A54561" w:rsidP="006928A7">
            <w:pPr>
              <w:ind w:firstLineChars="100" w:firstLine="161"/>
              <w:rPr>
                <w:rFonts w:ascii="Tahoma" w:hAnsi="Tahoma" w:cs="Tahoma"/>
                <w:b/>
                <w:bCs/>
                <w:sz w:val="16"/>
                <w:szCs w:val="16"/>
              </w:rPr>
            </w:pPr>
            <w:r w:rsidRPr="004D48BF">
              <w:rPr>
                <w:rFonts w:ascii="Tahoma" w:hAnsi="Tahoma" w:cs="Tahoma"/>
                <w:b/>
                <w:bCs/>
                <w:sz w:val="16"/>
                <w:szCs w:val="16"/>
              </w:rPr>
              <w:t>%</w:t>
            </w:r>
          </w:p>
        </w:tc>
        <w:tc>
          <w:tcPr>
            <w:tcW w:w="720" w:type="dxa"/>
            <w:vMerge/>
            <w:tcBorders>
              <w:top w:val="nil"/>
              <w:left w:val="single" w:sz="4" w:space="0" w:color="000000"/>
              <w:bottom w:val="single" w:sz="4" w:space="0" w:color="000000"/>
              <w:right w:val="single" w:sz="4" w:space="0" w:color="000000"/>
            </w:tcBorders>
            <w:vAlign w:val="center"/>
            <w:hideMark/>
          </w:tcPr>
          <w:p w:rsidR="00A54561" w:rsidRPr="004D48BF" w:rsidRDefault="00A54561" w:rsidP="006928A7">
            <w:pPr>
              <w:rPr>
                <w:rFonts w:ascii="Tahoma" w:hAnsi="Tahoma" w:cs="Tahoma"/>
                <w:b/>
                <w:bCs/>
                <w:sz w:val="16"/>
                <w:szCs w:val="16"/>
              </w:rPr>
            </w:pPr>
          </w:p>
        </w:tc>
      </w:tr>
      <w:tr w:rsidR="00A54561" w:rsidRPr="004D48BF" w:rsidTr="00E018D1">
        <w:trPr>
          <w:trHeight w:val="34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b/>
                <w:bCs/>
                <w:color w:val="000000"/>
                <w:sz w:val="16"/>
                <w:szCs w:val="16"/>
              </w:rPr>
            </w:pPr>
            <w:r w:rsidRPr="004D48BF">
              <w:rPr>
                <w:rFonts w:ascii="Tahoma" w:hAnsi="Tahoma" w:cs="Tahoma"/>
                <w:b/>
                <w:bCs/>
                <w:color w:val="000000"/>
                <w:sz w:val="16"/>
                <w:szCs w:val="16"/>
              </w:rPr>
              <w:t>1</w:t>
            </w:r>
          </w:p>
        </w:tc>
        <w:tc>
          <w:tcPr>
            <w:tcW w:w="8668" w:type="dxa"/>
            <w:gridSpan w:val="5"/>
            <w:tcBorders>
              <w:top w:val="single" w:sz="4" w:space="0" w:color="000000"/>
              <w:left w:val="nil"/>
              <w:bottom w:val="single" w:sz="4" w:space="0" w:color="000000"/>
              <w:right w:val="nil"/>
            </w:tcBorders>
            <w:shd w:val="clear" w:color="auto" w:fill="auto"/>
            <w:hideMark/>
          </w:tcPr>
          <w:p w:rsidR="00A54561" w:rsidRPr="004D48BF" w:rsidRDefault="00A54561" w:rsidP="006928A7">
            <w:pPr>
              <w:rPr>
                <w:rFonts w:ascii="Tahoma" w:hAnsi="Tahoma" w:cs="Tahoma"/>
                <w:b/>
                <w:bCs/>
                <w:sz w:val="16"/>
                <w:szCs w:val="16"/>
              </w:rPr>
            </w:pPr>
            <w:r w:rsidRPr="004D48BF">
              <w:rPr>
                <w:rFonts w:ascii="Tahoma" w:hAnsi="Tahoma" w:cs="Tahoma"/>
                <w:b/>
                <w:bCs/>
                <w:sz w:val="16"/>
                <w:szCs w:val="16"/>
              </w:rPr>
              <w:t>Pelayanan Administrasi Perkantoran</w:t>
            </w:r>
          </w:p>
        </w:tc>
      </w:tr>
      <w:tr w:rsidR="00A54561" w:rsidRPr="004D48BF" w:rsidTr="00E018D1">
        <w:trPr>
          <w:trHeight w:val="34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1.1</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Penyediaan Jasa Surat Menyurat</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79,420,050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75,981,349</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95.67</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34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1.2</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Penyediaan Jasa Komunikasi, Sumber Daya Air dan Listrik</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626,258,000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485,132,671</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77.47</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34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1.3</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Penyediaan Jasa Kebersihan, Pengamanan dan Sopir Kantor</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1,259,083,000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1,146,546,549</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91.06</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34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1.4</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Penyediaan Alat Tulis Kantor</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112,000,000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111,178,050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99.27</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34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1.5</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Penyediaan barang cetakan dan penggandaan</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75,459,000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74,221,200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98.36</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34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1.6</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Penyediaan Komponen Instalasi Listrik/Penerangan Bangunan Kantor</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43,000,000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42,868,875</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99.7</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34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1.7</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Penyediaan Bahan Bacaan Dan Peraturan Perundang-Undangan</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24,000,000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21,730,000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90.54</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34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1.8</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Rapat-Rapat Koordinasi dan Konsultasi Dalam dan Luar Daerah</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368,819,043</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348,806,601</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94.57</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34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1.9</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Penyediaan Jasa Informasi, Dokumentasi dan Publikasi</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14,600,000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11,000,000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75.34</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34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1.10</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Penyediaan Jasa Pembinaan Mental dan Fisik Aparatur</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21,600,000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21,200,000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98.15</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34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1.11</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Penyediaan Makanan dan Minuman</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53,040,000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52,790,000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99.53</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274"/>
        </w:trPr>
        <w:tc>
          <w:tcPr>
            <w:tcW w:w="455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54561" w:rsidRPr="004D48BF" w:rsidRDefault="00A54561" w:rsidP="006928A7">
            <w:pPr>
              <w:jc w:val="right"/>
              <w:rPr>
                <w:rFonts w:ascii="Tahoma" w:hAnsi="Tahoma" w:cs="Tahoma"/>
                <w:b/>
                <w:bCs/>
                <w:sz w:val="16"/>
                <w:szCs w:val="16"/>
              </w:rPr>
            </w:pPr>
            <w:r w:rsidRPr="004D48BF">
              <w:rPr>
                <w:rFonts w:ascii="Tahoma" w:hAnsi="Tahoma" w:cs="Tahoma"/>
                <w:b/>
                <w:bCs/>
                <w:sz w:val="16"/>
                <w:szCs w:val="16"/>
              </w:rPr>
              <w:lastRenderedPageBreak/>
              <w:t>Total</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b/>
                <w:bCs/>
                <w:color w:val="000000"/>
                <w:sz w:val="16"/>
                <w:szCs w:val="16"/>
              </w:rPr>
            </w:pPr>
            <w:r w:rsidRPr="004D48BF">
              <w:rPr>
                <w:rFonts w:ascii="Tahoma" w:hAnsi="Tahoma" w:cs="Tahoma"/>
                <w:b/>
                <w:bCs/>
                <w:color w:val="000000"/>
                <w:sz w:val="16"/>
                <w:szCs w:val="16"/>
              </w:rPr>
              <w:t>2,677,279,093</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b/>
                <w:bCs/>
                <w:color w:val="000000"/>
                <w:sz w:val="16"/>
                <w:szCs w:val="16"/>
              </w:rPr>
            </w:pPr>
            <w:r w:rsidRPr="004D48BF">
              <w:rPr>
                <w:rFonts w:ascii="Tahoma" w:hAnsi="Tahoma" w:cs="Tahoma"/>
                <w:b/>
                <w:bCs/>
                <w:color w:val="000000"/>
                <w:sz w:val="16"/>
                <w:szCs w:val="16"/>
              </w:rPr>
              <w:t>2,391,455,295</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ind w:left="-122" w:firstLineChars="112" w:firstLine="180"/>
              <w:jc w:val="center"/>
              <w:rPr>
                <w:rFonts w:ascii="Tahoma" w:hAnsi="Tahoma" w:cs="Tahoma"/>
                <w:b/>
                <w:bCs/>
                <w:color w:val="000000"/>
                <w:sz w:val="16"/>
                <w:szCs w:val="16"/>
              </w:rPr>
            </w:pPr>
            <w:r w:rsidRPr="004D48BF">
              <w:rPr>
                <w:rFonts w:ascii="Tahoma" w:hAnsi="Tahoma" w:cs="Tahoma"/>
                <w:b/>
                <w:bCs/>
                <w:color w:val="000000"/>
                <w:sz w:val="16"/>
                <w:szCs w:val="16"/>
              </w:rPr>
              <w:t>92.7</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b/>
                <w:bCs/>
                <w:color w:val="000000"/>
                <w:sz w:val="16"/>
                <w:szCs w:val="16"/>
              </w:rPr>
            </w:pPr>
            <w:r w:rsidRPr="004D48BF">
              <w:rPr>
                <w:rFonts w:ascii="Tahoma" w:hAnsi="Tahoma" w:cs="Tahoma"/>
                <w:b/>
                <w:bCs/>
                <w:color w:val="000000"/>
                <w:sz w:val="16"/>
                <w:szCs w:val="16"/>
              </w:rPr>
              <w:t>100</w:t>
            </w:r>
          </w:p>
        </w:tc>
      </w:tr>
      <w:tr w:rsidR="00A54561" w:rsidRPr="004D48BF" w:rsidTr="00E018D1">
        <w:trPr>
          <w:trHeight w:val="34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b/>
                <w:bCs/>
                <w:color w:val="000000"/>
                <w:sz w:val="16"/>
                <w:szCs w:val="16"/>
              </w:rPr>
            </w:pPr>
            <w:r w:rsidRPr="004D48BF">
              <w:rPr>
                <w:rFonts w:ascii="Tahoma" w:hAnsi="Tahoma" w:cs="Tahoma"/>
                <w:b/>
                <w:bCs/>
                <w:color w:val="000000"/>
                <w:sz w:val="16"/>
                <w:szCs w:val="16"/>
              </w:rPr>
              <w:t>2</w:t>
            </w:r>
          </w:p>
        </w:tc>
        <w:tc>
          <w:tcPr>
            <w:tcW w:w="8668" w:type="dxa"/>
            <w:gridSpan w:val="5"/>
            <w:tcBorders>
              <w:top w:val="single" w:sz="4" w:space="0" w:color="000000"/>
              <w:left w:val="nil"/>
              <w:bottom w:val="single" w:sz="4" w:space="0" w:color="000000"/>
              <w:right w:val="nil"/>
            </w:tcBorders>
            <w:shd w:val="clear" w:color="auto" w:fill="auto"/>
            <w:hideMark/>
          </w:tcPr>
          <w:p w:rsidR="00A54561" w:rsidRPr="004D48BF" w:rsidRDefault="00A54561" w:rsidP="006928A7">
            <w:pPr>
              <w:rPr>
                <w:rFonts w:ascii="Tahoma" w:hAnsi="Tahoma" w:cs="Tahoma"/>
                <w:b/>
                <w:bCs/>
                <w:sz w:val="16"/>
                <w:szCs w:val="16"/>
              </w:rPr>
            </w:pPr>
            <w:r w:rsidRPr="004D48BF">
              <w:rPr>
                <w:rFonts w:ascii="Tahoma" w:hAnsi="Tahoma" w:cs="Tahoma"/>
                <w:b/>
                <w:bCs/>
                <w:sz w:val="16"/>
                <w:szCs w:val="16"/>
              </w:rPr>
              <w:t>Peningkatan Sarana dan Prasarana Aparatur</w:t>
            </w:r>
          </w:p>
        </w:tc>
      </w:tr>
      <w:tr w:rsidR="00A54561" w:rsidRPr="004D48BF" w:rsidTr="00E018D1">
        <w:trPr>
          <w:trHeight w:val="274"/>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2.1</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Pengadaan Mebeleur</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237,300,000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236,048,000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99.47</w:t>
            </w:r>
          </w:p>
        </w:tc>
        <w:tc>
          <w:tcPr>
            <w:tcW w:w="720" w:type="dxa"/>
            <w:tcBorders>
              <w:top w:val="nil"/>
              <w:left w:val="nil"/>
              <w:bottom w:val="single" w:sz="4" w:space="0" w:color="000000"/>
              <w:right w:val="single" w:sz="4" w:space="0" w:color="000000"/>
            </w:tcBorders>
            <w:shd w:val="clear" w:color="auto" w:fill="auto"/>
            <w:noWrap/>
            <w:hideMark/>
          </w:tcPr>
          <w:p w:rsidR="00A54561" w:rsidRDefault="00A54561" w:rsidP="006928A7">
            <w:pPr>
              <w:jc w:val="right"/>
            </w:pPr>
            <w:r w:rsidRPr="00AA4A1A">
              <w:rPr>
                <w:rFonts w:ascii="Tahoma" w:hAnsi="Tahoma" w:cs="Tahoma"/>
                <w:color w:val="000000"/>
                <w:sz w:val="16"/>
                <w:szCs w:val="16"/>
              </w:rPr>
              <w:t>100</w:t>
            </w:r>
          </w:p>
        </w:tc>
      </w:tr>
      <w:tr w:rsidR="00A54561" w:rsidRPr="004D48BF" w:rsidTr="00E018D1">
        <w:trPr>
          <w:trHeight w:val="247"/>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2.2</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Pengadaan Komputer dan Jaringan Komputerisasi</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239,349,688</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238,848,000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99.79</w:t>
            </w:r>
          </w:p>
        </w:tc>
        <w:tc>
          <w:tcPr>
            <w:tcW w:w="720" w:type="dxa"/>
            <w:tcBorders>
              <w:top w:val="nil"/>
              <w:left w:val="nil"/>
              <w:bottom w:val="single" w:sz="4" w:space="0" w:color="000000"/>
              <w:right w:val="single" w:sz="4" w:space="0" w:color="000000"/>
            </w:tcBorders>
            <w:shd w:val="clear" w:color="auto" w:fill="auto"/>
            <w:noWrap/>
            <w:hideMark/>
          </w:tcPr>
          <w:p w:rsidR="00A54561" w:rsidRDefault="00A54561" w:rsidP="006928A7">
            <w:pPr>
              <w:jc w:val="right"/>
            </w:pPr>
            <w:r w:rsidRPr="00AA4A1A">
              <w:rPr>
                <w:rFonts w:ascii="Tahoma" w:hAnsi="Tahoma" w:cs="Tahoma"/>
                <w:color w:val="000000"/>
                <w:sz w:val="16"/>
                <w:szCs w:val="16"/>
              </w:rPr>
              <w:t>100</w:t>
            </w:r>
          </w:p>
        </w:tc>
      </w:tr>
      <w:tr w:rsidR="00A54561" w:rsidRPr="004D48BF" w:rsidTr="00E018D1">
        <w:trPr>
          <w:trHeight w:val="274"/>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2.3</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Pemeliharaan Rutin/Berkala Gedung Kantor</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409,641,000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401,000,750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97.89</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247"/>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2.4</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Pemeliharaan Rutin/Berkala Kendaraan Dinas/Operasional</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261,250,000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242,576,903</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92.85</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274"/>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2.5</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Pemeliharaan Rutin/Berkala Mebeleur</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57,600,000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57,280,000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99.44</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247"/>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2.6</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Rehabilitasi Sedang/Berat Gedung Kantor</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485,176,000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483,380,000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99.63</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256"/>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2.7</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Pengadaan Peralatan dan Perlengkapan Kantor</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264,628,690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263,684,800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99.64</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34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2.8</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Pemeliharaan Rutin/Berkala Peralatan/Perlengkapan Gedung Kantor</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75,950,000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67,899,567</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89.4</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210"/>
        </w:trPr>
        <w:tc>
          <w:tcPr>
            <w:tcW w:w="455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54561" w:rsidRPr="004D48BF" w:rsidRDefault="00A54561" w:rsidP="006928A7">
            <w:pPr>
              <w:jc w:val="right"/>
              <w:rPr>
                <w:rFonts w:ascii="Tahoma" w:hAnsi="Tahoma" w:cs="Tahoma"/>
                <w:b/>
                <w:bCs/>
                <w:sz w:val="16"/>
                <w:szCs w:val="16"/>
              </w:rPr>
            </w:pPr>
            <w:r w:rsidRPr="004D48BF">
              <w:rPr>
                <w:rFonts w:ascii="Tahoma" w:hAnsi="Tahoma" w:cs="Tahoma"/>
                <w:b/>
                <w:bCs/>
                <w:sz w:val="16"/>
                <w:szCs w:val="16"/>
              </w:rPr>
              <w:t>Total</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b/>
                <w:bCs/>
                <w:color w:val="000000"/>
                <w:sz w:val="16"/>
                <w:szCs w:val="16"/>
              </w:rPr>
            </w:pPr>
            <w:r w:rsidRPr="004D48BF">
              <w:rPr>
                <w:rFonts w:ascii="Tahoma" w:hAnsi="Tahoma" w:cs="Tahoma"/>
                <w:b/>
                <w:bCs/>
                <w:color w:val="000000"/>
                <w:sz w:val="16"/>
                <w:szCs w:val="16"/>
              </w:rPr>
              <w:t>2,030,895,378</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b/>
                <w:bCs/>
                <w:color w:val="000000"/>
                <w:sz w:val="16"/>
                <w:szCs w:val="16"/>
              </w:rPr>
            </w:pPr>
            <w:r w:rsidRPr="004D48BF">
              <w:rPr>
                <w:rFonts w:ascii="Tahoma" w:hAnsi="Tahoma" w:cs="Tahoma"/>
                <w:b/>
                <w:bCs/>
                <w:color w:val="000000"/>
                <w:sz w:val="16"/>
                <w:szCs w:val="16"/>
              </w:rPr>
              <w:t>1,990,718,020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b/>
                <w:bCs/>
                <w:color w:val="000000"/>
                <w:sz w:val="16"/>
                <w:szCs w:val="16"/>
              </w:rPr>
            </w:pPr>
            <w:r w:rsidRPr="004D48BF">
              <w:rPr>
                <w:rFonts w:ascii="Tahoma" w:hAnsi="Tahoma" w:cs="Tahoma"/>
                <w:b/>
                <w:bCs/>
                <w:color w:val="000000"/>
                <w:sz w:val="16"/>
                <w:szCs w:val="16"/>
              </w:rPr>
              <w:t>97.26</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b/>
                <w:bCs/>
                <w:color w:val="000000"/>
                <w:sz w:val="16"/>
                <w:szCs w:val="16"/>
              </w:rPr>
            </w:pPr>
            <w:r w:rsidRPr="004D48BF">
              <w:rPr>
                <w:rFonts w:ascii="Tahoma" w:hAnsi="Tahoma" w:cs="Tahoma"/>
                <w:b/>
                <w:bCs/>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b/>
                <w:bCs/>
                <w:color w:val="000000"/>
                <w:sz w:val="16"/>
                <w:szCs w:val="16"/>
              </w:rPr>
            </w:pPr>
            <w:r w:rsidRPr="004D48BF">
              <w:rPr>
                <w:rFonts w:ascii="Tahoma" w:hAnsi="Tahoma" w:cs="Tahoma"/>
                <w:b/>
                <w:bCs/>
                <w:color w:val="000000"/>
                <w:sz w:val="16"/>
                <w:szCs w:val="16"/>
              </w:rPr>
              <w:t>3</w:t>
            </w:r>
          </w:p>
        </w:tc>
        <w:tc>
          <w:tcPr>
            <w:tcW w:w="8668" w:type="dxa"/>
            <w:gridSpan w:val="5"/>
            <w:tcBorders>
              <w:top w:val="single" w:sz="4" w:space="0" w:color="000000"/>
              <w:left w:val="nil"/>
              <w:bottom w:val="single" w:sz="4" w:space="0" w:color="000000"/>
              <w:right w:val="nil"/>
            </w:tcBorders>
            <w:shd w:val="clear" w:color="auto" w:fill="auto"/>
            <w:hideMark/>
          </w:tcPr>
          <w:p w:rsidR="00A54561" w:rsidRPr="004D48BF" w:rsidRDefault="00A54561" w:rsidP="006928A7">
            <w:pPr>
              <w:rPr>
                <w:rFonts w:ascii="Tahoma" w:hAnsi="Tahoma" w:cs="Tahoma"/>
                <w:b/>
                <w:bCs/>
                <w:sz w:val="16"/>
                <w:szCs w:val="16"/>
              </w:rPr>
            </w:pPr>
            <w:r w:rsidRPr="004D48BF">
              <w:rPr>
                <w:rFonts w:ascii="Tahoma" w:hAnsi="Tahoma" w:cs="Tahoma"/>
                <w:b/>
                <w:bCs/>
                <w:sz w:val="16"/>
                <w:szCs w:val="16"/>
              </w:rPr>
              <w:t>Peningkatan Disiplin Aparatur</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3.1</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Pengadaan Pakaian Dinas Beserta Perlengkapannya</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189,580,000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186,590,000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98.42</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210"/>
        </w:trPr>
        <w:tc>
          <w:tcPr>
            <w:tcW w:w="455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54561" w:rsidRPr="004D48BF" w:rsidRDefault="00A54561" w:rsidP="006928A7">
            <w:pPr>
              <w:jc w:val="right"/>
              <w:rPr>
                <w:rFonts w:ascii="Tahoma" w:hAnsi="Tahoma" w:cs="Tahoma"/>
                <w:b/>
                <w:bCs/>
                <w:sz w:val="16"/>
                <w:szCs w:val="16"/>
              </w:rPr>
            </w:pPr>
            <w:r w:rsidRPr="004D48BF">
              <w:rPr>
                <w:rFonts w:ascii="Tahoma" w:hAnsi="Tahoma" w:cs="Tahoma"/>
                <w:b/>
                <w:bCs/>
                <w:sz w:val="16"/>
                <w:szCs w:val="16"/>
              </w:rPr>
              <w:t>Total</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b/>
                <w:bCs/>
                <w:color w:val="000000"/>
                <w:sz w:val="16"/>
                <w:szCs w:val="16"/>
              </w:rPr>
            </w:pPr>
            <w:r w:rsidRPr="004D48BF">
              <w:rPr>
                <w:rFonts w:ascii="Tahoma" w:hAnsi="Tahoma" w:cs="Tahoma"/>
                <w:b/>
                <w:bCs/>
                <w:color w:val="000000"/>
                <w:sz w:val="16"/>
                <w:szCs w:val="16"/>
              </w:rPr>
              <w:t>189,580,000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b/>
                <w:bCs/>
                <w:color w:val="000000"/>
                <w:sz w:val="16"/>
                <w:szCs w:val="16"/>
              </w:rPr>
            </w:pPr>
            <w:r w:rsidRPr="004D48BF">
              <w:rPr>
                <w:rFonts w:ascii="Tahoma" w:hAnsi="Tahoma" w:cs="Tahoma"/>
                <w:b/>
                <w:bCs/>
                <w:color w:val="000000"/>
                <w:sz w:val="16"/>
                <w:szCs w:val="16"/>
              </w:rPr>
              <w:t>186,590,000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b/>
                <w:bCs/>
                <w:color w:val="000000"/>
                <w:sz w:val="16"/>
                <w:szCs w:val="16"/>
              </w:rPr>
            </w:pPr>
            <w:r w:rsidRPr="004D48BF">
              <w:rPr>
                <w:rFonts w:ascii="Tahoma" w:hAnsi="Tahoma" w:cs="Tahoma"/>
                <w:b/>
                <w:bCs/>
                <w:color w:val="000000"/>
                <w:sz w:val="16"/>
                <w:szCs w:val="16"/>
              </w:rPr>
              <w:t>98.42</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b/>
                <w:bCs/>
                <w:color w:val="000000"/>
                <w:sz w:val="16"/>
                <w:szCs w:val="16"/>
              </w:rPr>
            </w:pPr>
            <w:r w:rsidRPr="004D48BF">
              <w:rPr>
                <w:rFonts w:ascii="Tahoma" w:hAnsi="Tahoma" w:cs="Tahoma"/>
                <w:b/>
                <w:bCs/>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b/>
                <w:bCs/>
                <w:color w:val="000000"/>
                <w:sz w:val="16"/>
                <w:szCs w:val="16"/>
              </w:rPr>
            </w:pPr>
            <w:r w:rsidRPr="004D48BF">
              <w:rPr>
                <w:rFonts w:ascii="Tahoma" w:hAnsi="Tahoma" w:cs="Tahoma"/>
                <w:b/>
                <w:bCs/>
                <w:color w:val="000000"/>
                <w:sz w:val="16"/>
                <w:szCs w:val="16"/>
              </w:rPr>
              <w:t>4</w:t>
            </w:r>
          </w:p>
        </w:tc>
        <w:tc>
          <w:tcPr>
            <w:tcW w:w="8668" w:type="dxa"/>
            <w:gridSpan w:val="5"/>
            <w:tcBorders>
              <w:top w:val="single" w:sz="4" w:space="0" w:color="000000"/>
              <w:left w:val="nil"/>
              <w:bottom w:val="single" w:sz="4" w:space="0" w:color="000000"/>
              <w:right w:val="nil"/>
            </w:tcBorders>
            <w:shd w:val="clear" w:color="auto" w:fill="auto"/>
            <w:hideMark/>
          </w:tcPr>
          <w:p w:rsidR="00A54561" w:rsidRPr="004D48BF" w:rsidRDefault="00A54561" w:rsidP="006928A7">
            <w:pPr>
              <w:rPr>
                <w:rFonts w:ascii="Tahoma" w:hAnsi="Tahoma" w:cs="Tahoma"/>
                <w:b/>
                <w:bCs/>
                <w:sz w:val="16"/>
                <w:szCs w:val="16"/>
              </w:rPr>
            </w:pPr>
            <w:r w:rsidRPr="004D48BF">
              <w:rPr>
                <w:rFonts w:ascii="Tahoma" w:hAnsi="Tahoma" w:cs="Tahoma"/>
                <w:b/>
                <w:bCs/>
                <w:sz w:val="16"/>
                <w:szCs w:val="16"/>
              </w:rPr>
              <w:t>Peningkatan Kapasitas Sumber Daya Aparatur</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4.1</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Bimbingan Teknis Implementasi Peraturan Perundang-Undangan</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12,000,000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11,500,000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95.83</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210"/>
        </w:trPr>
        <w:tc>
          <w:tcPr>
            <w:tcW w:w="455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54561" w:rsidRPr="004D48BF" w:rsidRDefault="00A54561" w:rsidP="006928A7">
            <w:pPr>
              <w:jc w:val="right"/>
              <w:rPr>
                <w:rFonts w:ascii="Tahoma" w:hAnsi="Tahoma" w:cs="Tahoma"/>
                <w:b/>
                <w:bCs/>
                <w:sz w:val="16"/>
                <w:szCs w:val="16"/>
              </w:rPr>
            </w:pPr>
            <w:r w:rsidRPr="004D48BF">
              <w:rPr>
                <w:rFonts w:ascii="Tahoma" w:hAnsi="Tahoma" w:cs="Tahoma"/>
                <w:b/>
                <w:bCs/>
                <w:sz w:val="16"/>
                <w:szCs w:val="16"/>
              </w:rPr>
              <w:t>Total</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b/>
                <w:bCs/>
                <w:color w:val="000000"/>
                <w:sz w:val="16"/>
                <w:szCs w:val="16"/>
              </w:rPr>
            </w:pPr>
            <w:r w:rsidRPr="004D48BF">
              <w:rPr>
                <w:rFonts w:ascii="Tahoma" w:hAnsi="Tahoma" w:cs="Tahoma"/>
                <w:b/>
                <w:bCs/>
                <w:color w:val="000000"/>
                <w:sz w:val="16"/>
                <w:szCs w:val="16"/>
              </w:rPr>
              <w:t>12,000,000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b/>
                <w:bCs/>
                <w:color w:val="000000"/>
                <w:sz w:val="16"/>
                <w:szCs w:val="16"/>
              </w:rPr>
            </w:pPr>
            <w:r w:rsidRPr="004D48BF">
              <w:rPr>
                <w:rFonts w:ascii="Tahoma" w:hAnsi="Tahoma" w:cs="Tahoma"/>
                <w:b/>
                <w:bCs/>
                <w:color w:val="000000"/>
                <w:sz w:val="16"/>
                <w:szCs w:val="16"/>
              </w:rPr>
              <w:t>11,500,000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b/>
                <w:bCs/>
                <w:color w:val="000000"/>
                <w:sz w:val="16"/>
                <w:szCs w:val="16"/>
              </w:rPr>
            </w:pPr>
            <w:r w:rsidRPr="004D48BF">
              <w:rPr>
                <w:rFonts w:ascii="Tahoma" w:hAnsi="Tahoma" w:cs="Tahoma"/>
                <w:b/>
                <w:bCs/>
                <w:color w:val="000000"/>
                <w:sz w:val="16"/>
                <w:szCs w:val="16"/>
              </w:rPr>
              <w:t>95.83</w:t>
            </w:r>
          </w:p>
        </w:tc>
        <w:tc>
          <w:tcPr>
            <w:tcW w:w="720" w:type="dxa"/>
            <w:tcBorders>
              <w:top w:val="nil"/>
              <w:left w:val="nil"/>
              <w:bottom w:val="single" w:sz="4" w:space="0" w:color="000000"/>
              <w:right w:val="single" w:sz="4" w:space="0" w:color="000000"/>
            </w:tcBorders>
            <w:shd w:val="clear" w:color="auto" w:fill="auto"/>
            <w:noWrap/>
            <w:hideMark/>
          </w:tcPr>
          <w:p w:rsidR="00A54561" w:rsidRPr="00072DAA" w:rsidRDefault="00A54561" w:rsidP="006928A7">
            <w:pPr>
              <w:jc w:val="right"/>
              <w:rPr>
                <w:rFonts w:ascii="Tahoma" w:hAnsi="Tahoma" w:cs="Tahoma"/>
                <w:b/>
                <w:bCs/>
                <w:color w:val="000000"/>
                <w:sz w:val="16"/>
                <w:szCs w:val="16"/>
              </w:rPr>
            </w:pPr>
            <w:r w:rsidRPr="00072DAA">
              <w:rPr>
                <w:rFonts w:ascii="Tahoma" w:hAnsi="Tahoma" w:cs="Tahoma"/>
                <w:b/>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b/>
                <w:bCs/>
                <w:color w:val="000000"/>
                <w:sz w:val="16"/>
                <w:szCs w:val="16"/>
              </w:rPr>
            </w:pPr>
            <w:r w:rsidRPr="004D48BF">
              <w:rPr>
                <w:rFonts w:ascii="Tahoma" w:hAnsi="Tahoma" w:cs="Tahoma"/>
                <w:b/>
                <w:bCs/>
                <w:color w:val="000000"/>
                <w:sz w:val="16"/>
                <w:szCs w:val="16"/>
              </w:rPr>
              <w:t>5</w:t>
            </w:r>
          </w:p>
        </w:tc>
        <w:tc>
          <w:tcPr>
            <w:tcW w:w="8668" w:type="dxa"/>
            <w:gridSpan w:val="5"/>
            <w:tcBorders>
              <w:top w:val="single" w:sz="4" w:space="0" w:color="000000"/>
              <w:left w:val="nil"/>
              <w:bottom w:val="single" w:sz="4" w:space="0" w:color="000000"/>
              <w:right w:val="nil"/>
            </w:tcBorders>
            <w:shd w:val="clear" w:color="auto" w:fill="auto"/>
            <w:hideMark/>
          </w:tcPr>
          <w:p w:rsidR="00A54561" w:rsidRPr="004D48BF" w:rsidRDefault="00A54561" w:rsidP="006928A7">
            <w:pPr>
              <w:rPr>
                <w:rFonts w:ascii="Tahoma" w:hAnsi="Tahoma" w:cs="Tahoma"/>
                <w:b/>
                <w:bCs/>
                <w:sz w:val="16"/>
                <w:szCs w:val="16"/>
              </w:rPr>
            </w:pPr>
            <w:r w:rsidRPr="004D48BF">
              <w:rPr>
                <w:rFonts w:ascii="Tahoma" w:hAnsi="Tahoma" w:cs="Tahoma"/>
                <w:b/>
                <w:bCs/>
                <w:sz w:val="16"/>
                <w:szCs w:val="16"/>
              </w:rPr>
              <w:t>Peningkatan Pengembangan Sistem Pelaporan Capaian Kinerja dan Keuangan</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5.1</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Penyusunan Perencanaan dan Penganggaran SKPD</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113,960,000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111,281,150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97.65</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5.2</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Penatausahaan Keuangan SKPD</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328,930,000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315,645,450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95.96</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5.3</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Penyusunan Laporan Capaian Kinerja dan Ikhtisar Realisasi Kinerja SKPD</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215,342,000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212,255,281</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98.57</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5.4</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Pengelolaan, Pengawasan dan Pengendalian Aset SKPD</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170,094,500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169,938,989</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99.91</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210"/>
        </w:trPr>
        <w:tc>
          <w:tcPr>
            <w:tcW w:w="455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54561" w:rsidRPr="004D48BF" w:rsidRDefault="00A54561" w:rsidP="006928A7">
            <w:pPr>
              <w:jc w:val="right"/>
              <w:rPr>
                <w:rFonts w:ascii="Tahoma" w:hAnsi="Tahoma" w:cs="Tahoma"/>
                <w:b/>
                <w:bCs/>
                <w:sz w:val="16"/>
                <w:szCs w:val="16"/>
              </w:rPr>
            </w:pPr>
            <w:r w:rsidRPr="004D48BF">
              <w:rPr>
                <w:rFonts w:ascii="Tahoma" w:hAnsi="Tahoma" w:cs="Tahoma"/>
                <w:b/>
                <w:bCs/>
                <w:sz w:val="16"/>
                <w:szCs w:val="16"/>
              </w:rPr>
              <w:t>Total</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b/>
                <w:bCs/>
                <w:color w:val="000000"/>
                <w:sz w:val="16"/>
                <w:szCs w:val="16"/>
              </w:rPr>
            </w:pPr>
            <w:r w:rsidRPr="004D48BF">
              <w:rPr>
                <w:rFonts w:ascii="Tahoma" w:hAnsi="Tahoma" w:cs="Tahoma"/>
                <w:b/>
                <w:bCs/>
                <w:color w:val="000000"/>
                <w:sz w:val="16"/>
                <w:szCs w:val="16"/>
              </w:rPr>
              <w:t>828,326,500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b/>
                <w:bCs/>
                <w:color w:val="000000"/>
                <w:sz w:val="16"/>
                <w:szCs w:val="16"/>
              </w:rPr>
            </w:pPr>
            <w:r w:rsidRPr="004D48BF">
              <w:rPr>
                <w:rFonts w:ascii="Tahoma" w:hAnsi="Tahoma" w:cs="Tahoma"/>
                <w:b/>
                <w:bCs/>
                <w:color w:val="000000"/>
                <w:sz w:val="16"/>
                <w:szCs w:val="16"/>
              </w:rPr>
              <w:t>809,120,870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b/>
                <w:bCs/>
                <w:color w:val="000000"/>
                <w:sz w:val="16"/>
                <w:szCs w:val="16"/>
              </w:rPr>
            </w:pPr>
            <w:r w:rsidRPr="004D48BF">
              <w:rPr>
                <w:rFonts w:ascii="Tahoma" w:hAnsi="Tahoma" w:cs="Tahoma"/>
                <w:b/>
                <w:bCs/>
                <w:color w:val="000000"/>
                <w:sz w:val="16"/>
                <w:szCs w:val="16"/>
              </w:rPr>
              <w:t>98.02</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b/>
                <w:bCs/>
                <w:color w:val="000000"/>
                <w:sz w:val="16"/>
                <w:szCs w:val="16"/>
              </w:rPr>
            </w:pPr>
            <w:r w:rsidRPr="004D48BF">
              <w:rPr>
                <w:rFonts w:ascii="Tahoma" w:hAnsi="Tahoma" w:cs="Tahoma"/>
                <w:b/>
                <w:bCs/>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b/>
                <w:bCs/>
                <w:color w:val="000000"/>
                <w:sz w:val="16"/>
                <w:szCs w:val="16"/>
              </w:rPr>
            </w:pPr>
            <w:r w:rsidRPr="004D48BF">
              <w:rPr>
                <w:rFonts w:ascii="Tahoma" w:hAnsi="Tahoma" w:cs="Tahoma"/>
                <w:b/>
                <w:bCs/>
                <w:color w:val="000000"/>
                <w:sz w:val="16"/>
                <w:szCs w:val="16"/>
              </w:rPr>
              <w:t>6</w:t>
            </w:r>
          </w:p>
        </w:tc>
        <w:tc>
          <w:tcPr>
            <w:tcW w:w="8668" w:type="dxa"/>
            <w:gridSpan w:val="5"/>
            <w:tcBorders>
              <w:top w:val="single" w:sz="4" w:space="0" w:color="000000"/>
              <w:left w:val="nil"/>
              <w:bottom w:val="single" w:sz="4" w:space="0" w:color="000000"/>
              <w:right w:val="nil"/>
            </w:tcBorders>
            <w:shd w:val="clear" w:color="auto" w:fill="auto"/>
            <w:hideMark/>
          </w:tcPr>
          <w:p w:rsidR="00A54561" w:rsidRPr="004D48BF" w:rsidRDefault="00A54561" w:rsidP="006928A7">
            <w:pPr>
              <w:rPr>
                <w:rFonts w:ascii="Tahoma" w:hAnsi="Tahoma" w:cs="Tahoma"/>
                <w:b/>
                <w:bCs/>
                <w:sz w:val="16"/>
                <w:szCs w:val="16"/>
              </w:rPr>
            </w:pPr>
            <w:r w:rsidRPr="004D48BF">
              <w:rPr>
                <w:rFonts w:ascii="Tahoma" w:hAnsi="Tahoma" w:cs="Tahoma"/>
                <w:b/>
                <w:bCs/>
                <w:sz w:val="16"/>
                <w:szCs w:val="16"/>
              </w:rPr>
              <w:t>Peningkatan Kualitas Dan Produktivitas Tenaga Kerja</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6.1</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Sosialisasi Dan Seleksi Daerah Calon Peserta Magang Ke Jepang</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75,587,500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70,428,549</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93.17</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6.2</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Pelatihan Wirausaha Baru Produktiv</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192,894,000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185,615,000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96.23</w:t>
            </w:r>
          </w:p>
        </w:tc>
        <w:tc>
          <w:tcPr>
            <w:tcW w:w="720" w:type="dxa"/>
            <w:tcBorders>
              <w:top w:val="nil"/>
              <w:left w:val="nil"/>
              <w:bottom w:val="single" w:sz="4" w:space="0" w:color="000000"/>
              <w:right w:val="single" w:sz="4" w:space="0" w:color="000000"/>
            </w:tcBorders>
            <w:shd w:val="clear" w:color="auto" w:fill="auto"/>
            <w:noWrap/>
            <w:hideMark/>
          </w:tcPr>
          <w:p w:rsidR="00A54561" w:rsidRDefault="00A54561" w:rsidP="006928A7">
            <w:pPr>
              <w:jc w:val="right"/>
            </w:pPr>
            <w:r w:rsidRPr="008343E4">
              <w:rPr>
                <w:rFonts w:ascii="Tahoma" w:hAnsi="Tahoma" w:cs="Tahoma"/>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6.3</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Pendidikan Dan Pelatihan Bagi Pencari Kerja UPTD BLK Payakumbuh</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2,434,359,000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2,354,597,170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96.72</w:t>
            </w:r>
          </w:p>
        </w:tc>
        <w:tc>
          <w:tcPr>
            <w:tcW w:w="720" w:type="dxa"/>
            <w:tcBorders>
              <w:top w:val="nil"/>
              <w:left w:val="nil"/>
              <w:bottom w:val="single" w:sz="4" w:space="0" w:color="000000"/>
              <w:right w:val="single" w:sz="4" w:space="0" w:color="000000"/>
            </w:tcBorders>
            <w:shd w:val="clear" w:color="auto" w:fill="auto"/>
            <w:noWrap/>
            <w:hideMark/>
          </w:tcPr>
          <w:p w:rsidR="00A54561" w:rsidRDefault="00A54561" w:rsidP="006928A7">
            <w:pPr>
              <w:jc w:val="right"/>
            </w:pPr>
            <w:r w:rsidRPr="008343E4">
              <w:rPr>
                <w:rFonts w:ascii="Tahoma" w:hAnsi="Tahoma" w:cs="Tahoma"/>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6.4</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Akreditasi Lembaga Pelatihan Kerja</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103,000,000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90,611,467</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87.97</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6.5</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Seleksi Pusat Calon Peserta Magang Ke Jepang</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233,660,000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211,931,714</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90.7</w:t>
            </w:r>
          </w:p>
        </w:tc>
        <w:tc>
          <w:tcPr>
            <w:tcW w:w="720" w:type="dxa"/>
            <w:tcBorders>
              <w:top w:val="nil"/>
              <w:left w:val="nil"/>
              <w:bottom w:val="single" w:sz="4" w:space="0" w:color="000000"/>
              <w:right w:val="single" w:sz="4" w:space="0" w:color="000000"/>
            </w:tcBorders>
            <w:shd w:val="clear" w:color="auto" w:fill="auto"/>
            <w:noWrap/>
            <w:hideMark/>
          </w:tcPr>
          <w:p w:rsidR="00A54561" w:rsidRDefault="00A54561" w:rsidP="006928A7">
            <w:pPr>
              <w:jc w:val="right"/>
            </w:pPr>
            <w:r w:rsidRPr="00235E22">
              <w:rPr>
                <w:rFonts w:ascii="Tahoma" w:hAnsi="Tahoma" w:cs="Tahoma"/>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6.6</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Pembentukan dan Pembinaan Klinik Produktivitas</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147,571,000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100,997,864</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68.44</w:t>
            </w:r>
          </w:p>
        </w:tc>
        <w:tc>
          <w:tcPr>
            <w:tcW w:w="720" w:type="dxa"/>
            <w:tcBorders>
              <w:top w:val="nil"/>
              <w:left w:val="nil"/>
              <w:bottom w:val="single" w:sz="4" w:space="0" w:color="000000"/>
              <w:right w:val="single" w:sz="4" w:space="0" w:color="000000"/>
            </w:tcBorders>
            <w:shd w:val="clear" w:color="auto" w:fill="auto"/>
            <w:noWrap/>
            <w:hideMark/>
          </w:tcPr>
          <w:p w:rsidR="00A54561" w:rsidRDefault="00A54561" w:rsidP="006928A7">
            <w:pPr>
              <w:jc w:val="right"/>
            </w:pPr>
            <w:r w:rsidRPr="00235E22">
              <w:rPr>
                <w:rFonts w:ascii="Tahoma" w:hAnsi="Tahoma" w:cs="Tahoma"/>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6.7</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Monitoring Program Pelatihan ke Lembaga Pelatihan Kerja (LPK) Kab/Kota</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49,581,000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49,563,226</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99.96</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6.8</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Pelatihan Pemagangan Dalam Negeri</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201,320,000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195,783,200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97.25</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6.9</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Pengukuran Produktivitas Makro</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77,628,000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72,080,200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92.85</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6.10</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Uji Sertifikasi Kompetensi Metedologi Pelatihan</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188,750,000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188,281,700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99.75</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40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6.11</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Bimtek dan Upgrading pelaksanaan pengukuran produktivitas dan pembinaan pelaksanaan pengukuran produktivitas</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138,906,000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137,547,200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99.02</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6.12</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Workshop Pemagangan</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226,060,000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213,416,100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94.41</w:t>
            </w:r>
          </w:p>
        </w:tc>
        <w:tc>
          <w:tcPr>
            <w:tcW w:w="720" w:type="dxa"/>
            <w:tcBorders>
              <w:top w:val="nil"/>
              <w:left w:val="nil"/>
              <w:bottom w:val="single" w:sz="4" w:space="0" w:color="000000"/>
              <w:right w:val="single" w:sz="4" w:space="0" w:color="000000"/>
            </w:tcBorders>
            <w:shd w:val="clear" w:color="auto" w:fill="auto"/>
            <w:noWrap/>
            <w:hideMark/>
          </w:tcPr>
          <w:p w:rsidR="00A54561" w:rsidRDefault="00A54561" w:rsidP="006928A7">
            <w:pPr>
              <w:jc w:val="right"/>
            </w:pPr>
            <w:r w:rsidRPr="00AE5896">
              <w:rPr>
                <w:rFonts w:ascii="Tahoma" w:hAnsi="Tahoma" w:cs="Tahoma"/>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6.13</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Pelatihan Motivasi Berprestasi Bagi Usaha Produktiv</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center"/>
              <w:rPr>
                <w:rFonts w:ascii="Tahoma" w:hAnsi="Tahoma" w:cs="Tahoma"/>
                <w:color w:val="000000"/>
                <w:sz w:val="16"/>
                <w:szCs w:val="16"/>
              </w:rPr>
            </w:pPr>
            <w:r w:rsidRPr="004D48BF">
              <w:rPr>
                <w:rFonts w:ascii="Tahoma" w:hAnsi="Tahoma" w:cs="Tahoma"/>
                <w:color w:val="000000"/>
                <w:sz w:val="16"/>
                <w:szCs w:val="16"/>
              </w:rPr>
              <w:t>244,768,000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224,916,000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91.89</w:t>
            </w:r>
          </w:p>
        </w:tc>
        <w:tc>
          <w:tcPr>
            <w:tcW w:w="720" w:type="dxa"/>
            <w:tcBorders>
              <w:top w:val="nil"/>
              <w:left w:val="nil"/>
              <w:bottom w:val="single" w:sz="4" w:space="0" w:color="000000"/>
              <w:right w:val="single" w:sz="4" w:space="0" w:color="000000"/>
            </w:tcBorders>
            <w:shd w:val="clear" w:color="auto" w:fill="auto"/>
            <w:noWrap/>
            <w:hideMark/>
          </w:tcPr>
          <w:p w:rsidR="00A54561" w:rsidRDefault="00A54561" w:rsidP="006928A7">
            <w:pPr>
              <w:jc w:val="right"/>
            </w:pPr>
            <w:r w:rsidRPr="00AE5896">
              <w:rPr>
                <w:rFonts w:ascii="Tahoma" w:hAnsi="Tahoma" w:cs="Tahoma"/>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6.14</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Pelatihan Pra Seleksi Calon Peserta Magang Ke Jepang</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center"/>
              <w:rPr>
                <w:rFonts w:ascii="Tahoma" w:hAnsi="Tahoma" w:cs="Tahoma"/>
                <w:color w:val="000000"/>
                <w:sz w:val="16"/>
                <w:szCs w:val="16"/>
              </w:rPr>
            </w:pPr>
            <w:r w:rsidRPr="004D48BF">
              <w:rPr>
                <w:rFonts w:ascii="Tahoma" w:hAnsi="Tahoma" w:cs="Tahoma"/>
                <w:color w:val="000000"/>
                <w:sz w:val="16"/>
                <w:szCs w:val="16"/>
              </w:rPr>
              <w:t>404,019,000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377,038,850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93.32</w:t>
            </w:r>
          </w:p>
        </w:tc>
        <w:tc>
          <w:tcPr>
            <w:tcW w:w="720" w:type="dxa"/>
            <w:tcBorders>
              <w:top w:val="nil"/>
              <w:left w:val="nil"/>
              <w:bottom w:val="single" w:sz="4" w:space="0" w:color="000000"/>
              <w:right w:val="single" w:sz="4" w:space="0" w:color="000000"/>
            </w:tcBorders>
            <w:shd w:val="clear" w:color="auto" w:fill="auto"/>
            <w:noWrap/>
            <w:hideMark/>
          </w:tcPr>
          <w:p w:rsidR="00A54561" w:rsidRDefault="00A54561" w:rsidP="006928A7">
            <w:pPr>
              <w:jc w:val="right"/>
            </w:pPr>
            <w:r w:rsidRPr="00AE5896">
              <w:rPr>
                <w:rFonts w:ascii="Tahoma" w:hAnsi="Tahoma" w:cs="Tahoma"/>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6.15</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Pelatihan Kewirausahaan Mandiri</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center"/>
              <w:rPr>
                <w:rFonts w:ascii="Tahoma" w:hAnsi="Tahoma" w:cs="Tahoma"/>
                <w:color w:val="000000"/>
                <w:sz w:val="16"/>
                <w:szCs w:val="16"/>
              </w:rPr>
            </w:pPr>
            <w:r w:rsidRPr="004D48BF">
              <w:rPr>
                <w:rFonts w:ascii="Tahoma" w:hAnsi="Tahoma" w:cs="Tahoma"/>
                <w:color w:val="000000"/>
                <w:sz w:val="16"/>
                <w:szCs w:val="16"/>
              </w:rPr>
              <w:t>199,383,300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199,383,000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c>
          <w:tcPr>
            <w:tcW w:w="720" w:type="dxa"/>
            <w:tcBorders>
              <w:top w:val="nil"/>
              <w:left w:val="nil"/>
              <w:bottom w:val="single" w:sz="4" w:space="0" w:color="000000"/>
              <w:right w:val="single" w:sz="4" w:space="0" w:color="000000"/>
            </w:tcBorders>
            <w:shd w:val="clear" w:color="auto" w:fill="auto"/>
            <w:noWrap/>
            <w:hideMark/>
          </w:tcPr>
          <w:p w:rsidR="00A54561" w:rsidRDefault="00A54561" w:rsidP="006928A7">
            <w:pPr>
              <w:jc w:val="right"/>
            </w:pPr>
            <w:r w:rsidRPr="007C4272">
              <w:rPr>
                <w:rFonts w:ascii="Tahoma" w:hAnsi="Tahoma" w:cs="Tahoma"/>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6.16</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Pendidikan Dan Pelatihan Bagi Pencari Kerja UPTD BLK Padang Panjang</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center"/>
              <w:rPr>
                <w:rFonts w:ascii="Tahoma" w:hAnsi="Tahoma" w:cs="Tahoma"/>
                <w:color w:val="000000"/>
                <w:sz w:val="16"/>
                <w:szCs w:val="16"/>
              </w:rPr>
            </w:pPr>
            <w:r w:rsidRPr="004D48BF">
              <w:rPr>
                <w:rFonts w:ascii="Tahoma" w:hAnsi="Tahoma" w:cs="Tahoma"/>
                <w:color w:val="000000"/>
                <w:sz w:val="16"/>
                <w:szCs w:val="16"/>
              </w:rPr>
              <w:t>1,840,000,000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1,824,854,663</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99.18</w:t>
            </w:r>
          </w:p>
        </w:tc>
        <w:tc>
          <w:tcPr>
            <w:tcW w:w="720" w:type="dxa"/>
            <w:tcBorders>
              <w:top w:val="nil"/>
              <w:left w:val="nil"/>
              <w:bottom w:val="single" w:sz="4" w:space="0" w:color="000000"/>
              <w:right w:val="single" w:sz="4" w:space="0" w:color="000000"/>
            </w:tcBorders>
            <w:shd w:val="clear" w:color="auto" w:fill="auto"/>
            <w:noWrap/>
            <w:hideMark/>
          </w:tcPr>
          <w:p w:rsidR="00A54561" w:rsidRDefault="00A54561" w:rsidP="006928A7">
            <w:pPr>
              <w:jc w:val="right"/>
            </w:pPr>
            <w:r w:rsidRPr="007C4272">
              <w:rPr>
                <w:rFonts w:ascii="Tahoma" w:hAnsi="Tahoma" w:cs="Tahoma"/>
                <w:color w:val="000000"/>
                <w:sz w:val="16"/>
                <w:szCs w:val="16"/>
              </w:rPr>
              <w:t>100</w:t>
            </w:r>
          </w:p>
        </w:tc>
      </w:tr>
      <w:tr w:rsidR="00A54561" w:rsidRPr="00072DAA" w:rsidTr="00E018D1">
        <w:trPr>
          <w:trHeight w:val="210"/>
        </w:trPr>
        <w:tc>
          <w:tcPr>
            <w:tcW w:w="455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54561" w:rsidRPr="004D48BF" w:rsidRDefault="00A54561" w:rsidP="006928A7">
            <w:pPr>
              <w:jc w:val="right"/>
              <w:rPr>
                <w:rFonts w:ascii="Tahoma" w:hAnsi="Tahoma" w:cs="Tahoma"/>
                <w:b/>
                <w:bCs/>
                <w:sz w:val="16"/>
                <w:szCs w:val="16"/>
              </w:rPr>
            </w:pPr>
            <w:r w:rsidRPr="004D48BF">
              <w:rPr>
                <w:rFonts w:ascii="Tahoma" w:hAnsi="Tahoma" w:cs="Tahoma"/>
                <w:b/>
                <w:bCs/>
                <w:sz w:val="16"/>
                <w:szCs w:val="16"/>
              </w:rPr>
              <w:t>Total</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center"/>
              <w:rPr>
                <w:rFonts w:ascii="Tahoma" w:hAnsi="Tahoma" w:cs="Tahoma"/>
                <w:b/>
                <w:bCs/>
                <w:color w:val="000000"/>
                <w:sz w:val="16"/>
                <w:szCs w:val="16"/>
              </w:rPr>
            </w:pPr>
            <w:r w:rsidRPr="004D48BF">
              <w:rPr>
                <w:rFonts w:ascii="Tahoma" w:hAnsi="Tahoma" w:cs="Tahoma"/>
                <w:b/>
                <w:bCs/>
                <w:color w:val="000000"/>
                <w:sz w:val="16"/>
                <w:szCs w:val="16"/>
              </w:rPr>
              <w:t>6,757,486,800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b/>
                <w:bCs/>
                <w:color w:val="000000"/>
                <w:sz w:val="16"/>
                <w:szCs w:val="16"/>
              </w:rPr>
            </w:pPr>
            <w:r w:rsidRPr="004D48BF">
              <w:rPr>
                <w:rFonts w:ascii="Tahoma" w:hAnsi="Tahoma" w:cs="Tahoma"/>
                <w:b/>
                <w:bCs/>
                <w:color w:val="000000"/>
                <w:sz w:val="16"/>
                <w:szCs w:val="16"/>
              </w:rPr>
              <w:t>6,497,045,903</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b/>
                <w:bCs/>
                <w:color w:val="000000"/>
                <w:sz w:val="16"/>
                <w:szCs w:val="16"/>
              </w:rPr>
            </w:pPr>
            <w:r w:rsidRPr="004D48BF">
              <w:rPr>
                <w:rFonts w:ascii="Tahoma" w:hAnsi="Tahoma" w:cs="Tahoma"/>
                <w:b/>
                <w:bCs/>
                <w:color w:val="000000"/>
                <w:sz w:val="16"/>
                <w:szCs w:val="16"/>
              </w:rPr>
              <w:t>93.8</w:t>
            </w:r>
          </w:p>
        </w:tc>
        <w:tc>
          <w:tcPr>
            <w:tcW w:w="720" w:type="dxa"/>
            <w:tcBorders>
              <w:top w:val="nil"/>
              <w:left w:val="nil"/>
              <w:bottom w:val="single" w:sz="4" w:space="0" w:color="000000"/>
              <w:right w:val="single" w:sz="4" w:space="0" w:color="000000"/>
            </w:tcBorders>
            <w:shd w:val="clear" w:color="auto" w:fill="auto"/>
            <w:noWrap/>
            <w:hideMark/>
          </w:tcPr>
          <w:p w:rsidR="00A54561" w:rsidRPr="00072DAA" w:rsidRDefault="00A54561" w:rsidP="006928A7">
            <w:pPr>
              <w:jc w:val="right"/>
              <w:rPr>
                <w:rFonts w:ascii="Tahoma" w:hAnsi="Tahoma" w:cs="Tahoma"/>
                <w:b/>
                <w:bCs/>
                <w:color w:val="000000"/>
                <w:sz w:val="16"/>
                <w:szCs w:val="16"/>
              </w:rPr>
            </w:pPr>
            <w:r w:rsidRPr="00072DAA">
              <w:rPr>
                <w:rFonts w:ascii="Tahoma" w:hAnsi="Tahoma" w:cs="Tahoma"/>
                <w:b/>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b/>
                <w:bCs/>
                <w:color w:val="000000"/>
                <w:sz w:val="16"/>
                <w:szCs w:val="16"/>
              </w:rPr>
            </w:pPr>
            <w:r w:rsidRPr="004D48BF">
              <w:rPr>
                <w:rFonts w:ascii="Tahoma" w:hAnsi="Tahoma" w:cs="Tahoma"/>
                <w:b/>
                <w:bCs/>
                <w:color w:val="000000"/>
                <w:sz w:val="16"/>
                <w:szCs w:val="16"/>
              </w:rPr>
              <w:t>7</w:t>
            </w:r>
          </w:p>
        </w:tc>
        <w:tc>
          <w:tcPr>
            <w:tcW w:w="8668" w:type="dxa"/>
            <w:gridSpan w:val="5"/>
            <w:tcBorders>
              <w:top w:val="single" w:sz="4" w:space="0" w:color="000000"/>
              <w:left w:val="nil"/>
              <w:bottom w:val="single" w:sz="4" w:space="0" w:color="000000"/>
              <w:right w:val="nil"/>
            </w:tcBorders>
            <w:shd w:val="clear" w:color="auto" w:fill="auto"/>
            <w:hideMark/>
          </w:tcPr>
          <w:p w:rsidR="00A54561" w:rsidRPr="004D48BF" w:rsidRDefault="00A54561" w:rsidP="006928A7">
            <w:pPr>
              <w:rPr>
                <w:rFonts w:ascii="Tahoma" w:hAnsi="Tahoma" w:cs="Tahoma"/>
                <w:b/>
                <w:bCs/>
                <w:sz w:val="16"/>
                <w:szCs w:val="16"/>
              </w:rPr>
            </w:pPr>
            <w:r w:rsidRPr="004D48BF">
              <w:rPr>
                <w:rFonts w:ascii="Tahoma" w:hAnsi="Tahoma" w:cs="Tahoma"/>
                <w:b/>
                <w:bCs/>
                <w:sz w:val="16"/>
                <w:szCs w:val="16"/>
              </w:rPr>
              <w:t>Peningkatan Kesempatan Kerja Dan Diverifikasi Usaha</w:t>
            </w:r>
          </w:p>
        </w:tc>
      </w:tr>
      <w:tr w:rsidR="00A54561" w:rsidRPr="004D48BF" w:rsidTr="00E018D1">
        <w:trPr>
          <w:trHeight w:val="40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7.1</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Pembinaan Lembaga Penempatan Tenaga Kerja Swasta (LPTKS) Dan Pelaksanaan Penempatan Tenaga Kerja Indonesia</w:t>
            </w:r>
          </w:p>
        </w:tc>
        <w:tc>
          <w:tcPr>
            <w:tcW w:w="1494" w:type="dxa"/>
            <w:tcBorders>
              <w:top w:val="nil"/>
              <w:left w:val="nil"/>
              <w:bottom w:val="single" w:sz="4" w:space="0" w:color="000000"/>
              <w:right w:val="single" w:sz="4" w:space="0" w:color="000000"/>
            </w:tcBorders>
            <w:shd w:val="clear" w:color="auto" w:fill="auto"/>
            <w:hideMark/>
          </w:tcPr>
          <w:p w:rsidR="00A54561" w:rsidRPr="004D48BF" w:rsidRDefault="00A54561" w:rsidP="006928A7">
            <w:pPr>
              <w:jc w:val="center"/>
              <w:rPr>
                <w:rFonts w:ascii="Tahoma" w:hAnsi="Tahoma" w:cs="Tahoma"/>
                <w:sz w:val="16"/>
                <w:szCs w:val="16"/>
              </w:rPr>
            </w:pPr>
            <w:r w:rsidRPr="004D48BF">
              <w:rPr>
                <w:rFonts w:ascii="Tahoma" w:hAnsi="Tahoma" w:cs="Tahoma"/>
                <w:sz w:val="16"/>
                <w:szCs w:val="16"/>
              </w:rPr>
              <w:t>Swas6ta9,(8P6P4T,6K0I0S)</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64,694,850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92.6</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7.2</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Pameran bursa kerja (job fair)</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center"/>
              <w:rPr>
                <w:rFonts w:ascii="Tahoma" w:hAnsi="Tahoma" w:cs="Tahoma"/>
                <w:color w:val="000000"/>
                <w:sz w:val="16"/>
                <w:szCs w:val="16"/>
              </w:rPr>
            </w:pPr>
            <w:r w:rsidRPr="004D48BF">
              <w:rPr>
                <w:rFonts w:ascii="Tahoma" w:hAnsi="Tahoma" w:cs="Tahoma"/>
                <w:color w:val="000000"/>
                <w:sz w:val="16"/>
                <w:szCs w:val="16"/>
              </w:rPr>
              <w:t>416,940,000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410,480,150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98.45</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7.3</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Bimbingan Teknis Pelaksana Bursa Kerja Khusus (BKK) Dan Pembinaan BKK</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center"/>
              <w:rPr>
                <w:rFonts w:ascii="Tahoma" w:hAnsi="Tahoma" w:cs="Tahoma"/>
                <w:color w:val="000000"/>
                <w:sz w:val="16"/>
                <w:szCs w:val="16"/>
              </w:rPr>
            </w:pPr>
            <w:r w:rsidRPr="004D48BF">
              <w:rPr>
                <w:rFonts w:ascii="Tahoma" w:hAnsi="Tahoma" w:cs="Tahoma"/>
                <w:color w:val="000000"/>
                <w:sz w:val="16"/>
                <w:szCs w:val="16"/>
              </w:rPr>
              <w:t>131,217,000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130,589,600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99.52</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7.4</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 xml:space="preserve">Promosi Perluasan Kesempatan Kerja Melalui Tenaga </w:t>
            </w:r>
            <w:r w:rsidRPr="004D48BF">
              <w:rPr>
                <w:rFonts w:ascii="Tahoma" w:hAnsi="Tahoma" w:cs="Tahoma"/>
                <w:sz w:val="16"/>
                <w:szCs w:val="16"/>
              </w:rPr>
              <w:lastRenderedPageBreak/>
              <w:t>Kerja Mandiri (TKM)</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center"/>
              <w:rPr>
                <w:rFonts w:ascii="Tahoma" w:hAnsi="Tahoma" w:cs="Tahoma"/>
                <w:color w:val="000000"/>
                <w:sz w:val="16"/>
                <w:szCs w:val="16"/>
              </w:rPr>
            </w:pPr>
            <w:r w:rsidRPr="004D48BF">
              <w:rPr>
                <w:rFonts w:ascii="Tahoma" w:hAnsi="Tahoma" w:cs="Tahoma"/>
                <w:color w:val="000000"/>
                <w:sz w:val="16"/>
                <w:szCs w:val="16"/>
              </w:rPr>
              <w:lastRenderedPageBreak/>
              <w:t>245,263,000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239,307,900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97.57</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lastRenderedPageBreak/>
              <w:t>7.5</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Sosialisasi Penempatan Tenaga Kerja Dalam Dan Luar Negeri</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center"/>
              <w:rPr>
                <w:rFonts w:ascii="Tahoma" w:hAnsi="Tahoma" w:cs="Tahoma"/>
                <w:color w:val="000000"/>
                <w:sz w:val="16"/>
                <w:szCs w:val="16"/>
              </w:rPr>
            </w:pPr>
            <w:r w:rsidRPr="004D48BF">
              <w:rPr>
                <w:rFonts w:ascii="Tahoma" w:hAnsi="Tahoma" w:cs="Tahoma"/>
                <w:color w:val="000000"/>
                <w:sz w:val="16"/>
                <w:szCs w:val="16"/>
              </w:rPr>
              <w:t>136,894,000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136,734,000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99.88</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7.6</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Pengumpulan Dan Pengolahan Data Ketenagakerjaan Dan Ketransmigrasian</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center"/>
              <w:rPr>
                <w:rFonts w:ascii="Tahoma" w:hAnsi="Tahoma" w:cs="Tahoma"/>
                <w:color w:val="000000"/>
                <w:sz w:val="16"/>
                <w:szCs w:val="16"/>
              </w:rPr>
            </w:pPr>
            <w:r w:rsidRPr="004D48BF">
              <w:rPr>
                <w:rFonts w:ascii="Tahoma" w:hAnsi="Tahoma" w:cs="Tahoma"/>
                <w:color w:val="000000"/>
                <w:sz w:val="16"/>
                <w:szCs w:val="16"/>
              </w:rPr>
              <w:t>54,007,800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48,438,049</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89.69</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7.7</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Penyuluhan Dan Bimbingan Jabatan Kepada Calon Pencari Kerja</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center"/>
              <w:rPr>
                <w:rFonts w:ascii="Tahoma" w:hAnsi="Tahoma" w:cs="Tahoma"/>
                <w:color w:val="000000"/>
                <w:sz w:val="16"/>
                <w:szCs w:val="16"/>
              </w:rPr>
            </w:pPr>
            <w:r w:rsidRPr="004D48BF">
              <w:rPr>
                <w:rFonts w:ascii="Tahoma" w:hAnsi="Tahoma" w:cs="Tahoma"/>
                <w:color w:val="000000"/>
                <w:sz w:val="16"/>
                <w:szCs w:val="16"/>
              </w:rPr>
              <w:t>160,000,000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159,723,450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99.83</w:t>
            </w:r>
          </w:p>
        </w:tc>
        <w:tc>
          <w:tcPr>
            <w:tcW w:w="720" w:type="dxa"/>
            <w:tcBorders>
              <w:top w:val="nil"/>
              <w:left w:val="nil"/>
              <w:bottom w:val="single" w:sz="4" w:space="0" w:color="000000"/>
              <w:right w:val="single" w:sz="4" w:space="0" w:color="000000"/>
            </w:tcBorders>
            <w:shd w:val="clear" w:color="auto" w:fill="auto"/>
            <w:noWrap/>
            <w:hideMark/>
          </w:tcPr>
          <w:p w:rsidR="00A54561" w:rsidRDefault="00A54561" w:rsidP="006928A7">
            <w:pPr>
              <w:jc w:val="right"/>
            </w:pPr>
            <w:r w:rsidRPr="00427AE0">
              <w:rPr>
                <w:rFonts w:ascii="Tahoma" w:hAnsi="Tahoma" w:cs="Tahoma"/>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7.8</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Monitoring Dan Orientasi Calon Tenaga Kerja Antar Kerja Antar Daerah (AKAD)</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center"/>
              <w:rPr>
                <w:rFonts w:ascii="Tahoma" w:hAnsi="Tahoma" w:cs="Tahoma"/>
                <w:color w:val="000000"/>
                <w:sz w:val="16"/>
                <w:szCs w:val="16"/>
              </w:rPr>
            </w:pPr>
            <w:r w:rsidRPr="004D48BF">
              <w:rPr>
                <w:rFonts w:ascii="Tahoma" w:hAnsi="Tahoma" w:cs="Tahoma"/>
                <w:color w:val="000000"/>
                <w:sz w:val="16"/>
                <w:szCs w:val="16"/>
              </w:rPr>
              <w:t>100,000,000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97,284,301</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97.28</w:t>
            </w:r>
          </w:p>
        </w:tc>
        <w:tc>
          <w:tcPr>
            <w:tcW w:w="720" w:type="dxa"/>
            <w:tcBorders>
              <w:top w:val="nil"/>
              <w:left w:val="nil"/>
              <w:bottom w:val="single" w:sz="4" w:space="0" w:color="000000"/>
              <w:right w:val="single" w:sz="4" w:space="0" w:color="000000"/>
            </w:tcBorders>
            <w:shd w:val="clear" w:color="auto" w:fill="auto"/>
            <w:noWrap/>
            <w:hideMark/>
          </w:tcPr>
          <w:p w:rsidR="00A54561" w:rsidRDefault="00A54561" w:rsidP="006928A7">
            <w:pPr>
              <w:jc w:val="right"/>
            </w:pPr>
            <w:r w:rsidRPr="00427AE0">
              <w:rPr>
                <w:rFonts w:ascii="Tahoma" w:hAnsi="Tahoma" w:cs="Tahoma"/>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7.9</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Pembinaan bursa kerja on-line</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center"/>
              <w:rPr>
                <w:rFonts w:ascii="Tahoma" w:hAnsi="Tahoma" w:cs="Tahoma"/>
                <w:color w:val="000000"/>
                <w:sz w:val="16"/>
                <w:szCs w:val="16"/>
              </w:rPr>
            </w:pPr>
            <w:r w:rsidRPr="004D48BF">
              <w:rPr>
                <w:rFonts w:ascii="Tahoma" w:hAnsi="Tahoma" w:cs="Tahoma"/>
                <w:color w:val="000000"/>
                <w:sz w:val="16"/>
                <w:szCs w:val="16"/>
              </w:rPr>
              <w:t>132,921,000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132,576,400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99.74</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7.10</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Bimtek Petugas Pengumpul Dan Pengolah Informasi Pasar Kerja</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center"/>
              <w:rPr>
                <w:rFonts w:ascii="Tahoma" w:hAnsi="Tahoma" w:cs="Tahoma"/>
                <w:color w:val="000000"/>
                <w:sz w:val="16"/>
                <w:szCs w:val="16"/>
              </w:rPr>
            </w:pPr>
            <w:r w:rsidRPr="004D48BF">
              <w:rPr>
                <w:rFonts w:ascii="Tahoma" w:hAnsi="Tahoma" w:cs="Tahoma"/>
                <w:color w:val="000000"/>
                <w:sz w:val="16"/>
                <w:szCs w:val="16"/>
              </w:rPr>
              <w:t>50,000,000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50,000,000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7.11</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Promosi Perluasan Kesempatan Kerja Melalui Teknologi Tempat Guna (TTG)</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center"/>
              <w:rPr>
                <w:rFonts w:ascii="Tahoma" w:hAnsi="Tahoma" w:cs="Tahoma"/>
                <w:color w:val="000000"/>
                <w:sz w:val="16"/>
                <w:szCs w:val="16"/>
              </w:rPr>
            </w:pPr>
            <w:r w:rsidRPr="004D48BF">
              <w:rPr>
                <w:rFonts w:ascii="Tahoma" w:hAnsi="Tahoma" w:cs="Tahoma"/>
                <w:color w:val="000000"/>
                <w:sz w:val="16"/>
                <w:szCs w:val="16"/>
              </w:rPr>
              <w:t>150,010,000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142,546,500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95.02</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7.12</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Pembinaan Calon Tenaga Kerja Indonesia (TKI) Pra Pemberangkatan</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center"/>
              <w:rPr>
                <w:rFonts w:ascii="Tahoma" w:hAnsi="Tahoma" w:cs="Tahoma"/>
                <w:color w:val="000000"/>
                <w:sz w:val="16"/>
                <w:szCs w:val="16"/>
              </w:rPr>
            </w:pPr>
            <w:r w:rsidRPr="004D48BF">
              <w:rPr>
                <w:rFonts w:ascii="Tahoma" w:hAnsi="Tahoma" w:cs="Tahoma"/>
                <w:color w:val="000000"/>
                <w:sz w:val="16"/>
                <w:szCs w:val="16"/>
              </w:rPr>
              <w:t>65,931,000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65,421,000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99.23</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7.13</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Pengumpulan Dan Pengolahan Data Informasi Pasar Kerja (IPK)</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center"/>
              <w:rPr>
                <w:rFonts w:ascii="Tahoma" w:hAnsi="Tahoma" w:cs="Tahoma"/>
                <w:color w:val="000000"/>
                <w:sz w:val="16"/>
                <w:szCs w:val="16"/>
              </w:rPr>
            </w:pPr>
            <w:r w:rsidRPr="004D48BF">
              <w:rPr>
                <w:rFonts w:ascii="Tahoma" w:hAnsi="Tahoma" w:cs="Tahoma"/>
                <w:color w:val="000000"/>
                <w:sz w:val="16"/>
                <w:szCs w:val="16"/>
              </w:rPr>
              <w:t>23,006,600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20,894,350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90.82</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7.14</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Forum Grup Diskusi Teknis Pengendalian Tenaga Kerja Asing  (TKA)</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center"/>
              <w:rPr>
                <w:rFonts w:ascii="Tahoma" w:hAnsi="Tahoma" w:cs="Tahoma"/>
                <w:color w:val="000000"/>
                <w:sz w:val="16"/>
                <w:szCs w:val="16"/>
              </w:rPr>
            </w:pPr>
            <w:r w:rsidRPr="004D48BF">
              <w:rPr>
                <w:rFonts w:ascii="Tahoma" w:hAnsi="Tahoma" w:cs="Tahoma"/>
                <w:color w:val="000000"/>
                <w:sz w:val="16"/>
                <w:szCs w:val="16"/>
              </w:rPr>
              <w:t>69,030,000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68,378,700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99.06</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210"/>
        </w:trPr>
        <w:tc>
          <w:tcPr>
            <w:tcW w:w="455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54561" w:rsidRPr="004D48BF" w:rsidRDefault="00A54561" w:rsidP="006928A7">
            <w:pPr>
              <w:jc w:val="right"/>
              <w:rPr>
                <w:rFonts w:ascii="Tahoma" w:hAnsi="Tahoma" w:cs="Tahoma"/>
                <w:b/>
                <w:bCs/>
                <w:sz w:val="16"/>
                <w:szCs w:val="16"/>
              </w:rPr>
            </w:pPr>
            <w:r w:rsidRPr="004D48BF">
              <w:rPr>
                <w:rFonts w:ascii="Tahoma" w:hAnsi="Tahoma" w:cs="Tahoma"/>
                <w:b/>
                <w:bCs/>
                <w:sz w:val="16"/>
                <w:szCs w:val="16"/>
              </w:rPr>
              <w:t>Total</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center"/>
              <w:rPr>
                <w:rFonts w:ascii="Tahoma" w:hAnsi="Tahoma" w:cs="Tahoma"/>
                <w:b/>
                <w:bCs/>
                <w:color w:val="000000"/>
                <w:sz w:val="16"/>
                <w:szCs w:val="16"/>
              </w:rPr>
            </w:pPr>
            <w:r w:rsidRPr="004D48BF">
              <w:rPr>
                <w:rFonts w:ascii="Tahoma" w:hAnsi="Tahoma" w:cs="Tahoma"/>
                <w:b/>
                <w:bCs/>
                <w:color w:val="000000"/>
                <w:sz w:val="16"/>
                <w:szCs w:val="16"/>
              </w:rPr>
              <w:t>1,805,085,000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b/>
                <w:bCs/>
                <w:color w:val="000000"/>
                <w:sz w:val="16"/>
                <w:szCs w:val="16"/>
              </w:rPr>
            </w:pPr>
            <w:r w:rsidRPr="004D48BF">
              <w:rPr>
                <w:rFonts w:ascii="Tahoma" w:hAnsi="Tahoma" w:cs="Tahoma"/>
                <w:b/>
                <w:bCs/>
                <w:color w:val="000000"/>
                <w:sz w:val="16"/>
                <w:szCs w:val="16"/>
              </w:rPr>
              <w:t>1,767,069,250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b/>
                <w:bCs/>
                <w:color w:val="000000"/>
                <w:sz w:val="16"/>
                <w:szCs w:val="16"/>
              </w:rPr>
            </w:pPr>
            <w:r w:rsidRPr="004D48BF">
              <w:rPr>
                <w:rFonts w:ascii="Tahoma" w:hAnsi="Tahoma" w:cs="Tahoma"/>
                <w:b/>
                <w:bCs/>
                <w:color w:val="000000"/>
                <w:sz w:val="16"/>
                <w:szCs w:val="16"/>
              </w:rPr>
              <w:t>97.05</w:t>
            </w:r>
          </w:p>
        </w:tc>
        <w:tc>
          <w:tcPr>
            <w:tcW w:w="720" w:type="dxa"/>
            <w:tcBorders>
              <w:top w:val="nil"/>
              <w:left w:val="nil"/>
              <w:bottom w:val="single" w:sz="4" w:space="0" w:color="000000"/>
              <w:right w:val="single" w:sz="4" w:space="0" w:color="000000"/>
            </w:tcBorders>
            <w:shd w:val="clear" w:color="auto" w:fill="auto"/>
            <w:noWrap/>
            <w:hideMark/>
          </w:tcPr>
          <w:p w:rsidR="00A54561" w:rsidRPr="00072DAA" w:rsidRDefault="00A54561" w:rsidP="006928A7">
            <w:pPr>
              <w:jc w:val="right"/>
              <w:rPr>
                <w:rFonts w:ascii="Tahoma" w:hAnsi="Tahoma" w:cs="Tahoma"/>
                <w:b/>
                <w:bCs/>
                <w:color w:val="000000"/>
                <w:sz w:val="16"/>
                <w:szCs w:val="16"/>
              </w:rPr>
            </w:pPr>
            <w:r w:rsidRPr="00072DAA">
              <w:rPr>
                <w:rFonts w:ascii="Tahoma" w:hAnsi="Tahoma" w:cs="Tahoma"/>
                <w:b/>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b/>
                <w:bCs/>
                <w:color w:val="000000"/>
                <w:sz w:val="16"/>
                <w:szCs w:val="16"/>
              </w:rPr>
            </w:pPr>
            <w:r w:rsidRPr="004D48BF">
              <w:rPr>
                <w:rFonts w:ascii="Tahoma" w:hAnsi="Tahoma" w:cs="Tahoma"/>
                <w:b/>
                <w:bCs/>
                <w:color w:val="000000"/>
                <w:sz w:val="16"/>
                <w:szCs w:val="16"/>
              </w:rPr>
              <w:t>8</w:t>
            </w:r>
          </w:p>
        </w:tc>
        <w:tc>
          <w:tcPr>
            <w:tcW w:w="8668" w:type="dxa"/>
            <w:gridSpan w:val="5"/>
            <w:tcBorders>
              <w:top w:val="single" w:sz="4" w:space="0" w:color="000000"/>
              <w:left w:val="nil"/>
              <w:bottom w:val="single" w:sz="4" w:space="0" w:color="000000"/>
              <w:right w:val="nil"/>
            </w:tcBorders>
            <w:shd w:val="clear" w:color="auto" w:fill="auto"/>
            <w:hideMark/>
          </w:tcPr>
          <w:p w:rsidR="00A54561" w:rsidRPr="004D48BF" w:rsidRDefault="00A54561" w:rsidP="006928A7">
            <w:pPr>
              <w:rPr>
                <w:rFonts w:ascii="Tahoma" w:hAnsi="Tahoma" w:cs="Tahoma"/>
                <w:b/>
                <w:bCs/>
                <w:sz w:val="16"/>
                <w:szCs w:val="16"/>
              </w:rPr>
            </w:pPr>
            <w:r w:rsidRPr="004D48BF">
              <w:rPr>
                <w:rFonts w:ascii="Tahoma" w:hAnsi="Tahoma" w:cs="Tahoma"/>
                <w:b/>
                <w:bCs/>
                <w:sz w:val="16"/>
                <w:szCs w:val="16"/>
              </w:rPr>
              <w:t>Perlindungan Pengembangan Lembaga Ketenagakerjaan</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8.1</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Pembinaan Prosedur Penyelesaian Perselisihan Hubungan Industrial Di Perusahaan</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center"/>
              <w:rPr>
                <w:rFonts w:ascii="Tahoma" w:hAnsi="Tahoma" w:cs="Tahoma"/>
                <w:color w:val="000000"/>
                <w:sz w:val="16"/>
                <w:szCs w:val="16"/>
              </w:rPr>
            </w:pPr>
            <w:r w:rsidRPr="004D48BF">
              <w:rPr>
                <w:rFonts w:ascii="Tahoma" w:hAnsi="Tahoma" w:cs="Tahoma"/>
                <w:color w:val="000000"/>
                <w:sz w:val="16"/>
                <w:szCs w:val="16"/>
              </w:rPr>
              <w:t>62,047,800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46,184,878</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74.43</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8.2</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Pembinaan Pelaksanaan Upah Minimum Di Kabupaten / Kota</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center"/>
              <w:rPr>
                <w:rFonts w:ascii="Tahoma" w:hAnsi="Tahoma" w:cs="Tahoma"/>
                <w:color w:val="000000"/>
                <w:sz w:val="16"/>
                <w:szCs w:val="16"/>
              </w:rPr>
            </w:pPr>
            <w:r w:rsidRPr="004D48BF">
              <w:rPr>
                <w:rFonts w:ascii="Tahoma" w:hAnsi="Tahoma" w:cs="Tahoma"/>
                <w:color w:val="000000"/>
                <w:sz w:val="16"/>
                <w:szCs w:val="16"/>
              </w:rPr>
              <w:t>42,976,000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36,764,300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85.55</w:t>
            </w:r>
          </w:p>
        </w:tc>
        <w:tc>
          <w:tcPr>
            <w:tcW w:w="720" w:type="dxa"/>
            <w:tcBorders>
              <w:top w:val="nil"/>
              <w:left w:val="nil"/>
              <w:bottom w:val="single" w:sz="4" w:space="0" w:color="000000"/>
              <w:right w:val="single" w:sz="4" w:space="0" w:color="000000"/>
            </w:tcBorders>
            <w:shd w:val="clear" w:color="auto" w:fill="auto"/>
            <w:noWrap/>
            <w:hideMark/>
          </w:tcPr>
          <w:p w:rsidR="00A54561" w:rsidRDefault="00A54561" w:rsidP="006928A7">
            <w:pPr>
              <w:jc w:val="right"/>
            </w:pPr>
            <w:r w:rsidRPr="007C5BC2">
              <w:rPr>
                <w:rFonts w:ascii="Tahoma" w:hAnsi="Tahoma" w:cs="Tahoma"/>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8.3</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Sosialisasi Peraturan Perundang-Undangan Di Tingkat Perusahaan</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center"/>
              <w:rPr>
                <w:rFonts w:ascii="Tahoma" w:hAnsi="Tahoma" w:cs="Tahoma"/>
                <w:color w:val="000000"/>
                <w:sz w:val="16"/>
                <w:szCs w:val="16"/>
              </w:rPr>
            </w:pPr>
            <w:r w:rsidRPr="004D48BF">
              <w:rPr>
                <w:rFonts w:ascii="Tahoma" w:hAnsi="Tahoma" w:cs="Tahoma"/>
                <w:color w:val="000000"/>
                <w:sz w:val="16"/>
                <w:szCs w:val="16"/>
              </w:rPr>
              <w:t>81,772,000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75,456,000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92.28</w:t>
            </w:r>
          </w:p>
        </w:tc>
        <w:tc>
          <w:tcPr>
            <w:tcW w:w="720" w:type="dxa"/>
            <w:tcBorders>
              <w:top w:val="nil"/>
              <w:left w:val="nil"/>
              <w:bottom w:val="single" w:sz="4" w:space="0" w:color="000000"/>
              <w:right w:val="single" w:sz="4" w:space="0" w:color="000000"/>
            </w:tcBorders>
            <w:shd w:val="clear" w:color="auto" w:fill="auto"/>
            <w:noWrap/>
            <w:hideMark/>
          </w:tcPr>
          <w:p w:rsidR="00A54561" w:rsidRDefault="00A54561" w:rsidP="006928A7">
            <w:pPr>
              <w:jc w:val="right"/>
            </w:pPr>
            <w:r w:rsidRPr="007C5BC2">
              <w:rPr>
                <w:rFonts w:ascii="Tahoma" w:hAnsi="Tahoma" w:cs="Tahoma"/>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8.4</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Pembinaan Pembentukan Dewan Pengupahan Kabupaten / Kota Dan Penetapan UMP</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center"/>
              <w:rPr>
                <w:rFonts w:ascii="Tahoma" w:hAnsi="Tahoma" w:cs="Tahoma"/>
                <w:color w:val="000000"/>
                <w:sz w:val="16"/>
                <w:szCs w:val="16"/>
              </w:rPr>
            </w:pPr>
            <w:r w:rsidRPr="004D48BF">
              <w:rPr>
                <w:rFonts w:ascii="Tahoma" w:hAnsi="Tahoma" w:cs="Tahoma"/>
                <w:color w:val="000000"/>
                <w:sz w:val="16"/>
                <w:szCs w:val="16"/>
              </w:rPr>
              <w:t>83,040,000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81,120,150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97.69</w:t>
            </w:r>
          </w:p>
        </w:tc>
        <w:tc>
          <w:tcPr>
            <w:tcW w:w="720" w:type="dxa"/>
            <w:tcBorders>
              <w:top w:val="nil"/>
              <w:left w:val="nil"/>
              <w:bottom w:val="single" w:sz="4" w:space="0" w:color="000000"/>
              <w:right w:val="single" w:sz="4" w:space="0" w:color="000000"/>
            </w:tcBorders>
            <w:shd w:val="clear" w:color="auto" w:fill="auto"/>
            <w:noWrap/>
            <w:hideMark/>
          </w:tcPr>
          <w:p w:rsidR="00A54561" w:rsidRDefault="00A54561" w:rsidP="006928A7">
            <w:pPr>
              <w:jc w:val="right"/>
            </w:pPr>
            <w:r w:rsidRPr="007C5BC2">
              <w:rPr>
                <w:rFonts w:ascii="Tahoma" w:hAnsi="Tahoma" w:cs="Tahoma"/>
                <w:color w:val="000000"/>
                <w:sz w:val="16"/>
                <w:szCs w:val="16"/>
              </w:rPr>
              <w:t>100</w:t>
            </w:r>
          </w:p>
        </w:tc>
      </w:tr>
      <w:tr w:rsidR="00A54561" w:rsidRPr="004D48BF" w:rsidTr="00E018D1">
        <w:trPr>
          <w:trHeight w:val="40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8.5</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Pembinaan, Pembentukan Dan Pemberdayaan Lembaga Kerja Swasta (LKS) Tripatit Di Kab/Kota Dan Provinsi</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66,307,000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57,110,116</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86.13</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8.6</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Bimtek Struktur Skala Upah</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98,602,000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95,601,800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96.96</w:t>
            </w:r>
          </w:p>
        </w:tc>
        <w:tc>
          <w:tcPr>
            <w:tcW w:w="720" w:type="dxa"/>
            <w:tcBorders>
              <w:top w:val="nil"/>
              <w:left w:val="nil"/>
              <w:bottom w:val="single" w:sz="4" w:space="0" w:color="000000"/>
              <w:right w:val="single" w:sz="4" w:space="0" w:color="000000"/>
            </w:tcBorders>
            <w:shd w:val="clear" w:color="auto" w:fill="auto"/>
            <w:noWrap/>
            <w:hideMark/>
          </w:tcPr>
          <w:p w:rsidR="00A54561" w:rsidRDefault="00A54561" w:rsidP="006928A7">
            <w:pPr>
              <w:jc w:val="right"/>
            </w:pPr>
            <w:r w:rsidRPr="0073662C">
              <w:rPr>
                <w:rFonts w:ascii="Tahoma" w:hAnsi="Tahoma" w:cs="Tahoma"/>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8.7</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Bimtek tata cara pembuatan PP/PKB</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150,000,000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146,995,200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98</w:t>
            </w:r>
          </w:p>
        </w:tc>
        <w:tc>
          <w:tcPr>
            <w:tcW w:w="720" w:type="dxa"/>
            <w:tcBorders>
              <w:top w:val="nil"/>
              <w:left w:val="nil"/>
              <w:bottom w:val="single" w:sz="4" w:space="0" w:color="000000"/>
              <w:right w:val="single" w:sz="4" w:space="0" w:color="000000"/>
            </w:tcBorders>
            <w:shd w:val="clear" w:color="auto" w:fill="auto"/>
            <w:noWrap/>
            <w:hideMark/>
          </w:tcPr>
          <w:p w:rsidR="00A54561" w:rsidRDefault="00A54561" w:rsidP="006928A7">
            <w:pPr>
              <w:jc w:val="right"/>
            </w:pPr>
            <w:r w:rsidRPr="0073662C">
              <w:rPr>
                <w:rFonts w:ascii="Tahoma" w:hAnsi="Tahoma" w:cs="Tahoma"/>
                <w:color w:val="000000"/>
                <w:sz w:val="16"/>
                <w:szCs w:val="16"/>
              </w:rPr>
              <w:t>100</w:t>
            </w:r>
          </w:p>
        </w:tc>
      </w:tr>
      <w:tr w:rsidR="00A54561" w:rsidRPr="004D48BF" w:rsidTr="00E018D1">
        <w:trPr>
          <w:trHeight w:val="40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8.8</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Pembinaan, Pembentukan Dan Pemberdayaan Lembaga Kerja Swasta (LKS) Bipartit Di Perusahaan</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41,491,500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33,503,600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80.75</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8.9</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Pembinaan Pelaksanaan Jaminan Sosial Ketenagakerjaan / Kesehatan Di Kabupaten / Kota</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61,820,000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56,985,250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92.18</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DC26FB" w:rsidTr="00E018D1">
        <w:trPr>
          <w:trHeight w:val="210"/>
        </w:trPr>
        <w:tc>
          <w:tcPr>
            <w:tcW w:w="455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54561" w:rsidRPr="004D48BF" w:rsidRDefault="00A54561" w:rsidP="006928A7">
            <w:pPr>
              <w:jc w:val="right"/>
              <w:rPr>
                <w:rFonts w:ascii="Tahoma" w:hAnsi="Tahoma" w:cs="Tahoma"/>
                <w:b/>
                <w:bCs/>
                <w:sz w:val="16"/>
                <w:szCs w:val="16"/>
              </w:rPr>
            </w:pPr>
            <w:r w:rsidRPr="004D48BF">
              <w:rPr>
                <w:rFonts w:ascii="Tahoma" w:hAnsi="Tahoma" w:cs="Tahoma"/>
                <w:b/>
                <w:bCs/>
                <w:sz w:val="16"/>
                <w:szCs w:val="16"/>
              </w:rPr>
              <w:t>Total</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b/>
                <w:bCs/>
                <w:color w:val="000000"/>
                <w:sz w:val="16"/>
                <w:szCs w:val="16"/>
              </w:rPr>
            </w:pPr>
            <w:r w:rsidRPr="004D48BF">
              <w:rPr>
                <w:rFonts w:ascii="Tahoma" w:hAnsi="Tahoma" w:cs="Tahoma"/>
                <w:b/>
                <w:bCs/>
                <w:color w:val="000000"/>
                <w:sz w:val="16"/>
                <w:szCs w:val="16"/>
              </w:rPr>
              <w:t>688,056,300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b/>
                <w:bCs/>
                <w:color w:val="000000"/>
                <w:sz w:val="16"/>
                <w:szCs w:val="16"/>
              </w:rPr>
            </w:pPr>
            <w:r w:rsidRPr="004D48BF">
              <w:rPr>
                <w:rFonts w:ascii="Tahoma" w:hAnsi="Tahoma" w:cs="Tahoma"/>
                <w:b/>
                <w:bCs/>
                <w:color w:val="000000"/>
                <w:sz w:val="16"/>
                <w:szCs w:val="16"/>
              </w:rPr>
              <w:t>629,721,294</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b/>
                <w:bCs/>
                <w:color w:val="000000"/>
                <w:sz w:val="16"/>
                <w:szCs w:val="16"/>
              </w:rPr>
            </w:pPr>
            <w:r w:rsidRPr="004D48BF">
              <w:rPr>
                <w:rFonts w:ascii="Tahoma" w:hAnsi="Tahoma" w:cs="Tahoma"/>
                <w:b/>
                <w:bCs/>
                <w:color w:val="000000"/>
                <w:sz w:val="16"/>
                <w:szCs w:val="16"/>
              </w:rPr>
              <w:t>89.33</w:t>
            </w:r>
          </w:p>
        </w:tc>
        <w:tc>
          <w:tcPr>
            <w:tcW w:w="720" w:type="dxa"/>
            <w:tcBorders>
              <w:top w:val="nil"/>
              <w:left w:val="nil"/>
              <w:bottom w:val="single" w:sz="4" w:space="0" w:color="000000"/>
              <w:right w:val="single" w:sz="4" w:space="0" w:color="000000"/>
            </w:tcBorders>
            <w:shd w:val="clear" w:color="auto" w:fill="auto"/>
            <w:noWrap/>
            <w:hideMark/>
          </w:tcPr>
          <w:p w:rsidR="00A54561" w:rsidRPr="00DC26FB" w:rsidRDefault="00A54561" w:rsidP="006928A7">
            <w:pPr>
              <w:jc w:val="right"/>
              <w:rPr>
                <w:rFonts w:ascii="Tahoma" w:hAnsi="Tahoma" w:cs="Tahoma"/>
                <w:b/>
                <w:bCs/>
                <w:color w:val="000000"/>
                <w:sz w:val="16"/>
                <w:szCs w:val="16"/>
              </w:rPr>
            </w:pPr>
            <w:r w:rsidRPr="00DC26FB">
              <w:rPr>
                <w:rFonts w:ascii="Tahoma" w:hAnsi="Tahoma" w:cs="Tahoma"/>
                <w:b/>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b/>
                <w:bCs/>
                <w:color w:val="000000"/>
                <w:sz w:val="16"/>
                <w:szCs w:val="16"/>
              </w:rPr>
            </w:pPr>
            <w:r w:rsidRPr="004D48BF">
              <w:rPr>
                <w:rFonts w:ascii="Tahoma" w:hAnsi="Tahoma" w:cs="Tahoma"/>
                <w:b/>
                <w:bCs/>
                <w:color w:val="000000"/>
                <w:sz w:val="16"/>
                <w:szCs w:val="16"/>
              </w:rPr>
              <w:t>9</w:t>
            </w:r>
          </w:p>
        </w:tc>
        <w:tc>
          <w:tcPr>
            <w:tcW w:w="8668" w:type="dxa"/>
            <w:gridSpan w:val="5"/>
            <w:tcBorders>
              <w:top w:val="single" w:sz="4" w:space="0" w:color="000000"/>
              <w:left w:val="nil"/>
              <w:bottom w:val="single" w:sz="4" w:space="0" w:color="000000"/>
              <w:right w:val="nil"/>
            </w:tcBorders>
            <w:shd w:val="clear" w:color="auto" w:fill="auto"/>
            <w:hideMark/>
          </w:tcPr>
          <w:p w:rsidR="00A54561" w:rsidRPr="004D48BF" w:rsidRDefault="00A54561" w:rsidP="006928A7">
            <w:pPr>
              <w:rPr>
                <w:rFonts w:ascii="Tahoma" w:hAnsi="Tahoma" w:cs="Tahoma"/>
                <w:b/>
                <w:bCs/>
                <w:sz w:val="16"/>
                <w:szCs w:val="16"/>
              </w:rPr>
            </w:pPr>
            <w:r w:rsidRPr="004D48BF">
              <w:rPr>
                <w:rFonts w:ascii="Tahoma" w:hAnsi="Tahoma" w:cs="Tahoma"/>
                <w:b/>
                <w:bCs/>
                <w:sz w:val="16"/>
                <w:szCs w:val="16"/>
              </w:rPr>
              <w:t>Perlindungan Tenaga Kerja Dan Sistem Pengawasan Tenaga Kerja</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9.1</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Pengujian Lingkungan Kerja</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44,300,000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43,789,600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98.85</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9.2</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Pengawasan Pelaksanaan Peraturan Perundang-Undangan Ketenagakerjaan</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172,220,000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163,080,815</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94.69</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40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9.3</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Pemeriksaan Norma Kerja dan Norma Keselamatan dan Kesehatan Kerja (K3) di perusahaan Kab / Kota</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192,240,000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170,213,092</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88.54</w:t>
            </w:r>
          </w:p>
        </w:tc>
        <w:tc>
          <w:tcPr>
            <w:tcW w:w="720" w:type="dxa"/>
            <w:tcBorders>
              <w:top w:val="nil"/>
              <w:left w:val="nil"/>
              <w:bottom w:val="single" w:sz="4" w:space="0" w:color="000000"/>
              <w:right w:val="single" w:sz="4" w:space="0" w:color="000000"/>
            </w:tcBorders>
            <w:shd w:val="clear" w:color="auto" w:fill="auto"/>
            <w:noWrap/>
            <w:hideMark/>
          </w:tcPr>
          <w:p w:rsidR="00A54561" w:rsidRDefault="00A54561" w:rsidP="006928A7">
            <w:pPr>
              <w:jc w:val="right"/>
            </w:pPr>
            <w:r w:rsidRPr="009B7307">
              <w:rPr>
                <w:rFonts w:ascii="Tahoma" w:hAnsi="Tahoma" w:cs="Tahoma"/>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9.4</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Penanganan Kasus Ketenagakerjaan</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106,859,950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90,236,348</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84.44</w:t>
            </w:r>
          </w:p>
        </w:tc>
        <w:tc>
          <w:tcPr>
            <w:tcW w:w="720" w:type="dxa"/>
            <w:tcBorders>
              <w:top w:val="nil"/>
              <w:left w:val="nil"/>
              <w:bottom w:val="single" w:sz="4" w:space="0" w:color="000000"/>
              <w:right w:val="single" w:sz="4" w:space="0" w:color="000000"/>
            </w:tcBorders>
            <w:shd w:val="clear" w:color="auto" w:fill="auto"/>
            <w:noWrap/>
            <w:hideMark/>
          </w:tcPr>
          <w:p w:rsidR="00A54561" w:rsidRDefault="00A54561" w:rsidP="006928A7">
            <w:pPr>
              <w:jc w:val="right"/>
            </w:pPr>
            <w:r w:rsidRPr="009B7307">
              <w:rPr>
                <w:rFonts w:ascii="Tahoma" w:hAnsi="Tahoma" w:cs="Tahoma"/>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9.5</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Pembinaan Penerapan Sistem Manajemen Keselamatan Kerja (SMK3) Di Perusahaan</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178,881,000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175,686,814</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98.21</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40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9.6</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Pembinaan Pembentukan Panitia Pembina Kesehatan dan Keselamatan dan Kesehatan Kerja (P2K3)</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75,151,000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74,729,300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99.44</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95</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9.7</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Akreditasi Laboratorium</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51,000,000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47,309,900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92.76</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9.8</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Pemeriksaan Kesehatan Kerja</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57,850,000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57,640,000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99.64</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9.9</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Pembentukan Kader Norma Ketenagakerjaan (KNK) Di Perusahaan</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70,083,400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66,757,800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95.25</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210"/>
        </w:trPr>
        <w:tc>
          <w:tcPr>
            <w:tcW w:w="455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54561" w:rsidRPr="004D48BF" w:rsidRDefault="00A54561" w:rsidP="006928A7">
            <w:pPr>
              <w:jc w:val="right"/>
              <w:rPr>
                <w:rFonts w:ascii="Tahoma" w:hAnsi="Tahoma" w:cs="Tahoma"/>
                <w:b/>
                <w:bCs/>
                <w:sz w:val="16"/>
                <w:szCs w:val="16"/>
              </w:rPr>
            </w:pPr>
            <w:r w:rsidRPr="004D48BF">
              <w:rPr>
                <w:rFonts w:ascii="Tahoma" w:hAnsi="Tahoma" w:cs="Tahoma"/>
                <w:b/>
                <w:bCs/>
                <w:sz w:val="16"/>
                <w:szCs w:val="16"/>
              </w:rPr>
              <w:t>Total</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b/>
                <w:bCs/>
                <w:color w:val="000000"/>
                <w:sz w:val="16"/>
                <w:szCs w:val="16"/>
              </w:rPr>
            </w:pPr>
            <w:r w:rsidRPr="004D48BF">
              <w:rPr>
                <w:rFonts w:ascii="Tahoma" w:hAnsi="Tahoma" w:cs="Tahoma"/>
                <w:b/>
                <w:bCs/>
                <w:color w:val="000000"/>
                <w:sz w:val="16"/>
                <w:szCs w:val="16"/>
              </w:rPr>
              <w:t>948,585,350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b/>
                <w:bCs/>
                <w:color w:val="000000"/>
                <w:sz w:val="16"/>
                <w:szCs w:val="16"/>
              </w:rPr>
            </w:pPr>
            <w:r w:rsidRPr="004D48BF">
              <w:rPr>
                <w:rFonts w:ascii="Tahoma" w:hAnsi="Tahoma" w:cs="Tahoma"/>
                <w:b/>
                <w:bCs/>
                <w:color w:val="000000"/>
                <w:sz w:val="16"/>
                <w:szCs w:val="16"/>
              </w:rPr>
              <w:t>889,443,669</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b/>
                <w:bCs/>
                <w:color w:val="000000"/>
                <w:sz w:val="16"/>
                <w:szCs w:val="16"/>
              </w:rPr>
            </w:pPr>
            <w:r w:rsidRPr="004D48BF">
              <w:rPr>
                <w:rFonts w:ascii="Tahoma" w:hAnsi="Tahoma" w:cs="Tahoma"/>
                <w:b/>
                <w:bCs/>
                <w:color w:val="000000"/>
                <w:sz w:val="16"/>
                <w:szCs w:val="16"/>
              </w:rPr>
              <w:t>94.65</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b/>
                <w:bCs/>
                <w:color w:val="000000"/>
                <w:sz w:val="16"/>
                <w:szCs w:val="16"/>
              </w:rPr>
            </w:pPr>
            <w:r w:rsidRPr="004D48BF">
              <w:rPr>
                <w:rFonts w:ascii="Tahoma" w:hAnsi="Tahoma" w:cs="Tahoma"/>
                <w:b/>
                <w:bCs/>
                <w:color w:val="000000"/>
                <w:sz w:val="16"/>
                <w:szCs w:val="16"/>
              </w:rPr>
              <w:t>98.17</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b/>
                <w:bCs/>
                <w:color w:val="000000"/>
                <w:sz w:val="16"/>
                <w:szCs w:val="16"/>
              </w:rPr>
            </w:pPr>
            <w:r w:rsidRPr="004D48BF">
              <w:rPr>
                <w:rFonts w:ascii="Tahoma" w:hAnsi="Tahoma" w:cs="Tahoma"/>
                <w:b/>
                <w:bCs/>
                <w:color w:val="000000"/>
                <w:sz w:val="16"/>
                <w:szCs w:val="16"/>
              </w:rPr>
              <w:t>10</w:t>
            </w:r>
          </w:p>
        </w:tc>
        <w:tc>
          <w:tcPr>
            <w:tcW w:w="8668" w:type="dxa"/>
            <w:gridSpan w:val="5"/>
            <w:tcBorders>
              <w:top w:val="single" w:sz="4" w:space="0" w:color="000000"/>
              <w:left w:val="nil"/>
              <w:bottom w:val="single" w:sz="4" w:space="0" w:color="000000"/>
              <w:right w:val="nil"/>
            </w:tcBorders>
            <w:shd w:val="clear" w:color="auto" w:fill="auto"/>
            <w:hideMark/>
          </w:tcPr>
          <w:p w:rsidR="00A54561" w:rsidRPr="004D48BF" w:rsidRDefault="00A54561" w:rsidP="006928A7">
            <w:pPr>
              <w:rPr>
                <w:rFonts w:ascii="Tahoma" w:hAnsi="Tahoma" w:cs="Tahoma"/>
                <w:b/>
                <w:bCs/>
                <w:sz w:val="16"/>
                <w:szCs w:val="16"/>
              </w:rPr>
            </w:pPr>
            <w:r w:rsidRPr="004D48BF">
              <w:rPr>
                <w:rFonts w:ascii="Tahoma" w:hAnsi="Tahoma" w:cs="Tahoma"/>
                <w:b/>
                <w:bCs/>
                <w:sz w:val="16"/>
                <w:szCs w:val="16"/>
              </w:rPr>
              <w:t>Pengadaan Dan Perbaikan Sarana dan Prasarana Laboratorium</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10.1</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Pemeliharaan Alat Laboratorium</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40,000,000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39,361,354</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98.4</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10.2</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Pengadaan Alat Laboratorium</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71,200,000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44,600,600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62.64</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210"/>
        </w:trPr>
        <w:tc>
          <w:tcPr>
            <w:tcW w:w="455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54561" w:rsidRPr="004D48BF" w:rsidRDefault="00A54561" w:rsidP="006928A7">
            <w:pPr>
              <w:jc w:val="right"/>
              <w:rPr>
                <w:rFonts w:ascii="Tahoma" w:hAnsi="Tahoma" w:cs="Tahoma"/>
                <w:b/>
                <w:bCs/>
                <w:sz w:val="16"/>
                <w:szCs w:val="16"/>
              </w:rPr>
            </w:pPr>
            <w:r w:rsidRPr="004D48BF">
              <w:rPr>
                <w:rFonts w:ascii="Tahoma" w:hAnsi="Tahoma" w:cs="Tahoma"/>
                <w:b/>
                <w:bCs/>
                <w:sz w:val="16"/>
                <w:szCs w:val="16"/>
              </w:rPr>
              <w:t>Total</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b/>
                <w:bCs/>
                <w:color w:val="000000"/>
                <w:sz w:val="16"/>
                <w:szCs w:val="16"/>
              </w:rPr>
            </w:pPr>
            <w:r w:rsidRPr="004D48BF">
              <w:rPr>
                <w:rFonts w:ascii="Tahoma" w:hAnsi="Tahoma" w:cs="Tahoma"/>
                <w:b/>
                <w:bCs/>
                <w:color w:val="000000"/>
                <w:sz w:val="16"/>
                <w:szCs w:val="16"/>
              </w:rPr>
              <w:t>111,200,000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b/>
                <w:bCs/>
                <w:color w:val="000000"/>
                <w:sz w:val="16"/>
                <w:szCs w:val="16"/>
              </w:rPr>
            </w:pPr>
            <w:r w:rsidRPr="004D48BF">
              <w:rPr>
                <w:rFonts w:ascii="Tahoma" w:hAnsi="Tahoma" w:cs="Tahoma"/>
                <w:b/>
                <w:bCs/>
                <w:color w:val="000000"/>
                <w:sz w:val="16"/>
                <w:szCs w:val="16"/>
              </w:rPr>
              <w:t>83,961,954</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b/>
                <w:bCs/>
                <w:color w:val="000000"/>
                <w:sz w:val="16"/>
                <w:szCs w:val="16"/>
              </w:rPr>
            </w:pPr>
            <w:r w:rsidRPr="004D48BF">
              <w:rPr>
                <w:rFonts w:ascii="Tahoma" w:hAnsi="Tahoma" w:cs="Tahoma"/>
                <w:b/>
                <w:bCs/>
                <w:color w:val="000000"/>
                <w:sz w:val="16"/>
                <w:szCs w:val="16"/>
              </w:rPr>
              <w:t>80.52</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b/>
                <w:bCs/>
                <w:color w:val="000000"/>
                <w:sz w:val="16"/>
                <w:szCs w:val="16"/>
              </w:rPr>
            </w:pPr>
            <w:r w:rsidRPr="004D48BF">
              <w:rPr>
                <w:rFonts w:ascii="Tahoma" w:hAnsi="Tahoma" w:cs="Tahoma"/>
                <w:b/>
                <w:bCs/>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b/>
                <w:bCs/>
                <w:color w:val="000000"/>
                <w:sz w:val="16"/>
                <w:szCs w:val="16"/>
              </w:rPr>
            </w:pPr>
            <w:r w:rsidRPr="004D48BF">
              <w:rPr>
                <w:rFonts w:ascii="Tahoma" w:hAnsi="Tahoma" w:cs="Tahoma"/>
                <w:b/>
                <w:bCs/>
                <w:color w:val="000000"/>
                <w:sz w:val="16"/>
                <w:szCs w:val="16"/>
              </w:rPr>
              <w:t>11</w:t>
            </w:r>
          </w:p>
        </w:tc>
        <w:tc>
          <w:tcPr>
            <w:tcW w:w="8668" w:type="dxa"/>
            <w:gridSpan w:val="5"/>
            <w:tcBorders>
              <w:top w:val="single" w:sz="4" w:space="0" w:color="000000"/>
              <w:left w:val="nil"/>
              <w:bottom w:val="single" w:sz="4" w:space="0" w:color="000000"/>
              <w:right w:val="nil"/>
            </w:tcBorders>
            <w:shd w:val="clear" w:color="auto" w:fill="auto"/>
            <w:hideMark/>
          </w:tcPr>
          <w:p w:rsidR="00A54561" w:rsidRPr="004D48BF" w:rsidRDefault="00A54561" w:rsidP="006928A7">
            <w:pPr>
              <w:rPr>
                <w:rFonts w:ascii="Tahoma" w:hAnsi="Tahoma" w:cs="Tahoma"/>
                <w:b/>
                <w:bCs/>
                <w:sz w:val="16"/>
                <w:szCs w:val="16"/>
              </w:rPr>
            </w:pPr>
            <w:r w:rsidRPr="004D48BF">
              <w:rPr>
                <w:rFonts w:ascii="Tahoma" w:hAnsi="Tahoma" w:cs="Tahoma"/>
                <w:b/>
                <w:bCs/>
                <w:sz w:val="16"/>
                <w:szCs w:val="16"/>
              </w:rPr>
              <w:t>Peningkatan dan Pengembangan Pengelolaan Keuangan Daerah</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11.1</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Intensifikasi Dan Ekstensifikasi Retribusi</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192,588,000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192,438,000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99.92</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210"/>
        </w:trPr>
        <w:tc>
          <w:tcPr>
            <w:tcW w:w="455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54561" w:rsidRPr="004D48BF" w:rsidRDefault="00A54561" w:rsidP="006928A7">
            <w:pPr>
              <w:jc w:val="right"/>
              <w:rPr>
                <w:rFonts w:ascii="Tahoma" w:hAnsi="Tahoma" w:cs="Tahoma"/>
                <w:b/>
                <w:bCs/>
                <w:sz w:val="16"/>
                <w:szCs w:val="16"/>
              </w:rPr>
            </w:pPr>
            <w:r w:rsidRPr="004D48BF">
              <w:rPr>
                <w:rFonts w:ascii="Tahoma" w:hAnsi="Tahoma" w:cs="Tahoma"/>
                <w:b/>
                <w:bCs/>
                <w:sz w:val="16"/>
                <w:szCs w:val="16"/>
              </w:rPr>
              <w:t>Total</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b/>
                <w:bCs/>
                <w:color w:val="000000"/>
                <w:sz w:val="16"/>
                <w:szCs w:val="16"/>
              </w:rPr>
            </w:pPr>
            <w:r w:rsidRPr="004D48BF">
              <w:rPr>
                <w:rFonts w:ascii="Tahoma" w:hAnsi="Tahoma" w:cs="Tahoma"/>
                <w:b/>
                <w:bCs/>
                <w:color w:val="000000"/>
                <w:sz w:val="16"/>
                <w:szCs w:val="16"/>
              </w:rPr>
              <w:t>192,588,000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b/>
                <w:bCs/>
                <w:color w:val="000000"/>
                <w:sz w:val="16"/>
                <w:szCs w:val="16"/>
              </w:rPr>
            </w:pPr>
            <w:r w:rsidRPr="004D48BF">
              <w:rPr>
                <w:rFonts w:ascii="Tahoma" w:hAnsi="Tahoma" w:cs="Tahoma"/>
                <w:b/>
                <w:bCs/>
                <w:color w:val="000000"/>
                <w:sz w:val="16"/>
                <w:szCs w:val="16"/>
              </w:rPr>
              <w:t>192,438,000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b/>
                <w:bCs/>
                <w:color w:val="000000"/>
                <w:sz w:val="16"/>
                <w:szCs w:val="16"/>
              </w:rPr>
            </w:pPr>
            <w:r w:rsidRPr="004D48BF">
              <w:rPr>
                <w:rFonts w:ascii="Tahoma" w:hAnsi="Tahoma" w:cs="Tahoma"/>
                <w:b/>
                <w:bCs/>
                <w:color w:val="000000"/>
                <w:sz w:val="16"/>
                <w:szCs w:val="16"/>
              </w:rPr>
              <w:t>99.92</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b/>
                <w:bCs/>
                <w:color w:val="000000"/>
                <w:sz w:val="16"/>
                <w:szCs w:val="16"/>
              </w:rPr>
            </w:pPr>
            <w:r w:rsidRPr="004D48BF">
              <w:rPr>
                <w:rFonts w:ascii="Tahoma" w:hAnsi="Tahoma" w:cs="Tahoma"/>
                <w:b/>
                <w:bCs/>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b/>
                <w:bCs/>
                <w:color w:val="000000"/>
                <w:sz w:val="16"/>
                <w:szCs w:val="16"/>
              </w:rPr>
            </w:pPr>
            <w:r w:rsidRPr="004D48BF">
              <w:rPr>
                <w:rFonts w:ascii="Tahoma" w:hAnsi="Tahoma" w:cs="Tahoma"/>
                <w:b/>
                <w:bCs/>
                <w:color w:val="000000"/>
                <w:sz w:val="16"/>
                <w:szCs w:val="16"/>
              </w:rPr>
              <w:t>12</w:t>
            </w:r>
          </w:p>
        </w:tc>
        <w:tc>
          <w:tcPr>
            <w:tcW w:w="8668" w:type="dxa"/>
            <w:gridSpan w:val="5"/>
            <w:tcBorders>
              <w:top w:val="single" w:sz="4" w:space="0" w:color="000000"/>
              <w:left w:val="nil"/>
              <w:bottom w:val="single" w:sz="4" w:space="0" w:color="000000"/>
              <w:right w:val="nil"/>
            </w:tcBorders>
            <w:shd w:val="clear" w:color="auto" w:fill="auto"/>
            <w:hideMark/>
          </w:tcPr>
          <w:p w:rsidR="00A54561" w:rsidRPr="004D48BF" w:rsidRDefault="00A54561" w:rsidP="006928A7">
            <w:pPr>
              <w:rPr>
                <w:rFonts w:ascii="Tahoma" w:hAnsi="Tahoma" w:cs="Tahoma"/>
                <w:b/>
                <w:bCs/>
                <w:sz w:val="16"/>
                <w:szCs w:val="16"/>
              </w:rPr>
            </w:pPr>
            <w:r w:rsidRPr="004D48BF">
              <w:rPr>
                <w:rFonts w:ascii="Tahoma" w:hAnsi="Tahoma" w:cs="Tahoma"/>
                <w:b/>
                <w:bCs/>
                <w:sz w:val="16"/>
                <w:szCs w:val="16"/>
              </w:rPr>
              <w:t>Percepatan Pembangunan Dan Pengembangan Infrastruktur Pada Kawasan Khusus Dan Daerah Tertinggal</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lastRenderedPageBreak/>
              <w:t>12.1</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Pembinaan Usaha Ekonomi Dan Sosial Budaya Di Satuan Permukiman Transmigrasi</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175,470,000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174,640,225</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99.53</w:t>
            </w:r>
          </w:p>
        </w:tc>
        <w:tc>
          <w:tcPr>
            <w:tcW w:w="720" w:type="dxa"/>
            <w:tcBorders>
              <w:top w:val="nil"/>
              <w:left w:val="nil"/>
              <w:bottom w:val="single" w:sz="4" w:space="0" w:color="000000"/>
              <w:right w:val="single" w:sz="4" w:space="0" w:color="000000"/>
            </w:tcBorders>
            <w:shd w:val="clear" w:color="auto" w:fill="auto"/>
            <w:noWrap/>
            <w:hideMark/>
          </w:tcPr>
          <w:p w:rsidR="00A54561" w:rsidRDefault="00A54561" w:rsidP="006928A7">
            <w:pPr>
              <w:jc w:val="right"/>
            </w:pPr>
            <w:r w:rsidRPr="006E10F7">
              <w:rPr>
                <w:rFonts w:ascii="Tahoma" w:hAnsi="Tahoma" w:cs="Tahoma"/>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12.2</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Pengelolaan Pengembangan Usaha di Kawasan Transmigrasi</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60,030,000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59,281,600</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98.75</w:t>
            </w:r>
          </w:p>
        </w:tc>
        <w:tc>
          <w:tcPr>
            <w:tcW w:w="720" w:type="dxa"/>
            <w:tcBorders>
              <w:top w:val="nil"/>
              <w:left w:val="nil"/>
              <w:bottom w:val="single" w:sz="4" w:space="0" w:color="000000"/>
              <w:right w:val="single" w:sz="4" w:space="0" w:color="000000"/>
            </w:tcBorders>
            <w:shd w:val="clear" w:color="auto" w:fill="auto"/>
            <w:noWrap/>
            <w:hideMark/>
          </w:tcPr>
          <w:p w:rsidR="00A54561" w:rsidRDefault="00A54561" w:rsidP="006928A7">
            <w:pPr>
              <w:jc w:val="right"/>
            </w:pPr>
            <w:r w:rsidRPr="006E10F7">
              <w:rPr>
                <w:rFonts w:ascii="Tahoma" w:hAnsi="Tahoma" w:cs="Tahoma"/>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12.3</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Pelatihan Keterampilan Warga Trasnmigrasi</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322,165,678</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320,909,715</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99.61</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210"/>
        </w:trPr>
        <w:tc>
          <w:tcPr>
            <w:tcW w:w="527" w:type="dxa"/>
            <w:tcBorders>
              <w:top w:val="nil"/>
              <w:left w:val="single" w:sz="4" w:space="0" w:color="000000"/>
              <w:bottom w:val="single" w:sz="4" w:space="0" w:color="000000"/>
              <w:right w:val="single" w:sz="4" w:space="0" w:color="000000"/>
            </w:tcBorders>
            <w:shd w:val="clear" w:color="auto" w:fill="auto"/>
            <w:noWrap/>
            <w:hideMark/>
          </w:tcPr>
          <w:p w:rsidR="00A54561" w:rsidRPr="004D48BF" w:rsidRDefault="00A54561" w:rsidP="006928A7">
            <w:pPr>
              <w:rPr>
                <w:rFonts w:ascii="Tahoma" w:hAnsi="Tahoma" w:cs="Tahoma"/>
                <w:color w:val="000000"/>
                <w:sz w:val="16"/>
                <w:szCs w:val="16"/>
              </w:rPr>
            </w:pPr>
            <w:r w:rsidRPr="004D48BF">
              <w:rPr>
                <w:rFonts w:ascii="Tahoma" w:hAnsi="Tahoma" w:cs="Tahoma"/>
                <w:color w:val="000000"/>
                <w:sz w:val="16"/>
                <w:szCs w:val="16"/>
              </w:rPr>
              <w:t>12.4</w:t>
            </w:r>
          </w:p>
        </w:tc>
        <w:tc>
          <w:tcPr>
            <w:tcW w:w="4024" w:type="dxa"/>
            <w:tcBorders>
              <w:top w:val="nil"/>
              <w:left w:val="nil"/>
              <w:bottom w:val="single" w:sz="4" w:space="0" w:color="000000"/>
              <w:right w:val="single" w:sz="4" w:space="0" w:color="000000"/>
            </w:tcBorders>
            <w:shd w:val="clear" w:color="auto" w:fill="auto"/>
            <w:hideMark/>
          </w:tcPr>
          <w:p w:rsidR="00A54561" w:rsidRPr="004D48BF" w:rsidRDefault="00A54561" w:rsidP="006928A7">
            <w:pPr>
              <w:rPr>
                <w:rFonts w:ascii="Tahoma" w:hAnsi="Tahoma" w:cs="Tahoma"/>
                <w:sz w:val="16"/>
                <w:szCs w:val="16"/>
              </w:rPr>
            </w:pPr>
            <w:r w:rsidRPr="004D48BF">
              <w:rPr>
                <w:rFonts w:ascii="Tahoma" w:hAnsi="Tahoma" w:cs="Tahoma"/>
                <w:sz w:val="16"/>
                <w:szCs w:val="16"/>
              </w:rPr>
              <w:t>Penataan Persebaran Penduduk Warga Transmigrasi</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90,720,700</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88,364,424</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97.4</w:t>
            </w:r>
          </w:p>
        </w:tc>
        <w:tc>
          <w:tcPr>
            <w:tcW w:w="72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color w:val="000000"/>
                <w:sz w:val="16"/>
                <w:szCs w:val="16"/>
              </w:rPr>
            </w:pPr>
            <w:r w:rsidRPr="004D48BF">
              <w:rPr>
                <w:rFonts w:ascii="Tahoma" w:hAnsi="Tahoma" w:cs="Tahoma"/>
                <w:color w:val="000000"/>
                <w:sz w:val="16"/>
                <w:szCs w:val="16"/>
              </w:rPr>
              <w:t>100</w:t>
            </w:r>
          </w:p>
        </w:tc>
      </w:tr>
      <w:tr w:rsidR="00A54561" w:rsidRPr="004D48BF" w:rsidTr="00E018D1">
        <w:trPr>
          <w:trHeight w:val="210"/>
        </w:trPr>
        <w:tc>
          <w:tcPr>
            <w:tcW w:w="455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54561" w:rsidRPr="004D48BF" w:rsidRDefault="00A54561" w:rsidP="006928A7">
            <w:pPr>
              <w:jc w:val="right"/>
              <w:rPr>
                <w:rFonts w:ascii="Tahoma" w:hAnsi="Tahoma" w:cs="Tahoma"/>
                <w:b/>
                <w:bCs/>
                <w:sz w:val="16"/>
                <w:szCs w:val="16"/>
              </w:rPr>
            </w:pPr>
            <w:r w:rsidRPr="004D48BF">
              <w:rPr>
                <w:rFonts w:ascii="Tahoma" w:hAnsi="Tahoma" w:cs="Tahoma"/>
                <w:b/>
                <w:bCs/>
                <w:sz w:val="16"/>
                <w:szCs w:val="16"/>
              </w:rPr>
              <w:t>Total</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b/>
                <w:bCs/>
                <w:color w:val="000000"/>
                <w:sz w:val="16"/>
                <w:szCs w:val="16"/>
              </w:rPr>
            </w:pPr>
            <w:r w:rsidRPr="004D48BF">
              <w:rPr>
                <w:rFonts w:ascii="Tahoma" w:hAnsi="Tahoma" w:cs="Tahoma"/>
                <w:b/>
                <w:bCs/>
                <w:color w:val="000000"/>
                <w:sz w:val="16"/>
                <w:szCs w:val="16"/>
              </w:rPr>
              <w:t>648,386,378</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b/>
                <w:bCs/>
                <w:color w:val="000000"/>
                <w:sz w:val="16"/>
                <w:szCs w:val="16"/>
              </w:rPr>
            </w:pPr>
            <w:r w:rsidRPr="004D48BF">
              <w:rPr>
                <w:rFonts w:ascii="Tahoma" w:hAnsi="Tahoma" w:cs="Tahoma"/>
                <w:b/>
                <w:bCs/>
                <w:color w:val="000000"/>
                <w:sz w:val="16"/>
                <w:szCs w:val="16"/>
              </w:rPr>
              <w:t>643,195,964</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b/>
                <w:bCs/>
                <w:color w:val="000000"/>
                <w:sz w:val="16"/>
                <w:szCs w:val="16"/>
              </w:rPr>
            </w:pPr>
            <w:r w:rsidRPr="004D48BF">
              <w:rPr>
                <w:rFonts w:ascii="Tahoma" w:hAnsi="Tahoma" w:cs="Tahoma"/>
                <w:b/>
                <w:bCs/>
                <w:color w:val="000000"/>
                <w:sz w:val="16"/>
                <w:szCs w:val="16"/>
              </w:rPr>
              <w:t>98.82</w:t>
            </w:r>
          </w:p>
        </w:tc>
        <w:tc>
          <w:tcPr>
            <w:tcW w:w="720" w:type="dxa"/>
            <w:tcBorders>
              <w:top w:val="nil"/>
              <w:left w:val="nil"/>
              <w:bottom w:val="single" w:sz="4" w:space="0" w:color="000000"/>
              <w:right w:val="single" w:sz="4" w:space="0" w:color="000000"/>
            </w:tcBorders>
            <w:shd w:val="clear" w:color="auto" w:fill="auto"/>
            <w:noWrap/>
            <w:hideMark/>
          </w:tcPr>
          <w:p w:rsidR="00A54561" w:rsidRPr="00DC26FB" w:rsidRDefault="00A54561" w:rsidP="006928A7">
            <w:pPr>
              <w:jc w:val="right"/>
              <w:rPr>
                <w:rFonts w:ascii="Tahoma" w:hAnsi="Tahoma" w:cs="Tahoma"/>
                <w:b/>
                <w:bCs/>
                <w:color w:val="000000"/>
                <w:sz w:val="16"/>
                <w:szCs w:val="16"/>
              </w:rPr>
            </w:pPr>
            <w:r w:rsidRPr="00DC26FB">
              <w:rPr>
                <w:rFonts w:ascii="Tahoma" w:hAnsi="Tahoma" w:cs="Tahoma"/>
                <w:b/>
                <w:color w:val="000000"/>
                <w:sz w:val="16"/>
                <w:szCs w:val="16"/>
              </w:rPr>
              <w:t>100</w:t>
            </w:r>
          </w:p>
        </w:tc>
      </w:tr>
      <w:tr w:rsidR="00A54561" w:rsidRPr="004D48BF" w:rsidTr="00E018D1">
        <w:trPr>
          <w:trHeight w:val="210"/>
        </w:trPr>
        <w:tc>
          <w:tcPr>
            <w:tcW w:w="455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54561" w:rsidRPr="004D48BF" w:rsidRDefault="00A54561" w:rsidP="006928A7">
            <w:pPr>
              <w:jc w:val="right"/>
              <w:rPr>
                <w:rFonts w:ascii="Tahoma" w:hAnsi="Tahoma" w:cs="Tahoma"/>
                <w:b/>
                <w:bCs/>
                <w:sz w:val="16"/>
                <w:szCs w:val="16"/>
              </w:rPr>
            </w:pPr>
            <w:r w:rsidRPr="004D48BF">
              <w:rPr>
                <w:rFonts w:ascii="Tahoma" w:hAnsi="Tahoma" w:cs="Tahoma"/>
                <w:b/>
                <w:bCs/>
                <w:sz w:val="16"/>
                <w:szCs w:val="16"/>
              </w:rPr>
              <w:t>Total Anggaran</w:t>
            </w:r>
          </w:p>
        </w:tc>
        <w:tc>
          <w:tcPr>
            <w:tcW w:w="1494"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b/>
                <w:bCs/>
                <w:color w:val="000000"/>
                <w:sz w:val="16"/>
                <w:szCs w:val="16"/>
              </w:rPr>
            </w:pPr>
            <w:r w:rsidRPr="004D48BF">
              <w:rPr>
                <w:rFonts w:ascii="Tahoma" w:hAnsi="Tahoma" w:cs="Tahoma"/>
                <w:b/>
                <w:bCs/>
                <w:color w:val="000000"/>
                <w:sz w:val="16"/>
                <w:szCs w:val="16"/>
              </w:rPr>
              <w:t>16,889,468,799</w:t>
            </w:r>
          </w:p>
        </w:tc>
        <w:tc>
          <w:tcPr>
            <w:tcW w:w="153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b/>
                <w:bCs/>
                <w:color w:val="000000"/>
                <w:sz w:val="16"/>
                <w:szCs w:val="16"/>
              </w:rPr>
            </w:pPr>
            <w:r w:rsidRPr="004D48BF">
              <w:rPr>
                <w:rFonts w:ascii="Tahoma" w:hAnsi="Tahoma" w:cs="Tahoma"/>
                <w:b/>
                <w:bCs/>
                <w:color w:val="000000"/>
                <w:sz w:val="16"/>
                <w:szCs w:val="16"/>
              </w:rPr>
              <w:t>16,092,260,219</w:t>
            </w:r>
          </w:p>
        </w:tc>
        <w:tc>
          <w:tcPr>
            <w:tcW w:w="900" w:type="dxa"/>
            <w:tcBorders>
              <w:top w:val="nil"/>
              <w:left w:val="nil"/>
              <w:bottom w:val="single" w:sz="4" w:space="0" w:color="000000"/>
              <w:right w:val="single" w:sz="4" w:space="0" w:color="000000"/>
            </w:tcBorders>
            <w:shd w:val="clear" w:color="auto" w:fill="auto"/>
            <w:noWrap/>
            <w:hideMark/>
          </w:tcPr>
          <w:p w:rsidR="00A54561" w:rsidRPr="004D48BF" w:rsidRDefault="00A54561" w:rsidP="006928A7">
            <w:pPr>
              <w:jc w:val="right"/>
              <w:rPr>
                <w:rFonts w:ascii="Tahoma" w:hAnsi="Tahoma" w:cs="Tahoma"/>
                <w:b/>
                <w:bCs/>
                <w:color w:val="000000"/>
                <w:sz w:val="16"/>
                <w:szCs w:val="16"/>
              </w:rPr>
            </w:pPr>
            <w:r w:rsidRPr="004D48BF">
              <w:rPr>
                <w:rFonts w:ascii="Tahoma" w:hAnsi="Tahoma" w:cs="Tahoma"/>
                <w:b/>
                <w:bCs/>
                <w:color w:val="000000"/>
                <w:sz w:val="16"/>
                <w:szCs w:val="16"/>
              </w:rPr>
              <w:t>9</w:t>
            </w:r>
            <w:r>
              <w:rPr>
                <w:rFonts w:ascii="Tahoma" w:hAnsi="Tahoma" w:cs="Tahoma"/>
                <w:b/>
                <w:bCs/>
                <w:color w:val="000000"/>
                <w:sz w:val="16"/>
                <w:szCs w:val="16"/>
              </w:rPr>
              <w:t>4,84</w:t>
            </w:r>
          </w:p>
        </w:tc>
        <w:tc>
          <w:tcPr>
            <w:tcW w:w="720" w:type="dxa"/>
            <w:tcBorders>
              <w:top w:val="nil"/>
              <w:left w:val="nil"/>
              <w:bottom w:val="single" w:sz="4" w:space="0" w:color="000000"/>
              <w:right w:val="single" w:sz="4" w:space="0" w:color="000000"/>
            </w:tcBorders>
            <w:shd w:val="clear" w:color="auto" w:fill="auto"/>
            <w:noWrap/>
            <w:hideMark/>
          </w:tcPr>
          <w:p w:rsidR="00A54561" w:rsidRPr="00DC26FB" w:rsidRDefault="00A54561" w:rsidP="006928A7">
            <w:pPr>
              <w:jc w:val="right"/>
              <w:rPr>
                <w:rFonts w:ascii="Tahoma" w:hAnsi="Tahoma" w:cs="Tahoma"/>
                <w:b/>
                <w:bCs/>
                <w:color w:val="000000"/>
                <w:sz w:val="16"/>
                <w:szCs w:val="16"/>
              </w:rPr>
            </w:pPr>
            <w:r w:rsidRPr="00DC26FB">
              <w:rPr>
                <w:rFonts w:ascii="Tahoma" w:hAnsi="Tahoma" w:cs="Tahoma"/>
                <w:b/>
                <w:color w:val="000000"/>
                <w:sz w:val="16"/>
                <w:szCs w:val="16"/>
              </w:rPr>
              <w:t>100</w:t>
            </w:r>
          </w:p>
        </w:tc>
      </w:tr>
    </w:tbl>
    <w:p w:rsidR="00A54561" w:rsidRDefault="00A54561" w:rsidP="00A54561">
      <w:pPr>
        <w:tabs>
          <w:tab w:val="left" w:pos="284"/>
        </w:tabs>
        <w:spacing w:line="360" w:lineRule="auto"/>
        <w:ind w:left="284"/>
        <w:jc w:val="both"/>
        <w:rPr>
          <w:rFonts w:ascii="Tahoma" w:hAnsi="Tahoma" w:cs="Tahoma"/>
          <w:b/>
          <w:sz w:val="22"/>
          <w:szCs w:val="22"/>
        </w:rPr>
      </w:pPr>
    </w:p>
    <w:p w:rsidR="00DC0F4D" w:rsidRPr="00A54561" w:rsidRDefault="00DC0F4D" w:rsidP="00A54561">
      <w:pPr>
        <w:tabs>
          <w:tab w:val="left" w:pos="284"/>
        </w:tabs>
        <w:spacing w:line="360" w:lineRule="auto"/>
        <w:ind w:left="284"/>
        <w:jc w:val="both"/>
        <w:rPr>
          <w:rFonts w:ascii="Tahoma" w:hAnsi="Tahoma" w:cs="Tahoma"/>
          <w:b/>
          <w:sz w:val="22"/>
          <w:szCs w:val="22"/>
        </w:rPr>
      </w:pPr>
    </w:p>
    <w:p w:rsidR="00C613DB" w:rsidRPr="00A54561" w:rsidRDefault="003D0332">
      <w:pPr>
        <w:numPr>
          <w:ilvl w:val="0"/>
          <w:numId w:val="44"/>
        </w:numPr>
        <w:tabs>
          <w:tab w:val="left" w:pos="284"/>
        </w:tabs>
        <w:spacing w:line="360" w:lineRule="auto"/>
        <w:ind w:left="284" w:hanging="284"/>
        <w:jc w:val="both"/>
        <w:rPr>
          <w:rFonts w:ascii="Tahoma" w:hAnsi="Tahoma" w:cs="Tahoma"/>
          <w:b/>
          <w:sz w:val="22"/>
          <w:szCs w:val="22"/>
        </w:rPr>
      </w:pPr>
      <w:r>
        <w:rPr>
          <w:rFonts w:ascii="Tahoma" w:hAnsi="Tahoma" w:cs="Tahoma"/>
          <w:b/>
          <w:sz w:val="22"/>
          <w:szCs w:val="22"/>
          <w:lang w:val="id-ID"/>
        </w:rPr>
        <w:t>Program dan kegiatan APBN (dekonsen</w:t>
      </w:r>
      <w:r>
        <w:rPr>
          <w:rFonts w:ascii="Tahoma" w:hAnsi="Tahoma" w:cs="Tahoma"/>
          <w:b/>
          <w:sz w:val="22"/>
          <w:szCs w:val="22"/>
        </w:rPr>
        <w:t xml:space="preserve">trasi dan </w:t>
      </w:r>
      <w:r>
        <w:rPr>
          <w:rFonts w:ascii="Tahoma" w:hAnsi="Tahoma" w:cs="Tahoma"/>
          <w:b/>
          <w:sz w:val="22"/>
          <w:szCs w:val="22"/>
          <w:lang w:val="id-ID"/>
        </w:rPr>
        <w:t>t</w:t>
      </w:r>
      <w:r>
        <w:rPr>
          <w:rFonts w:ascii="Tahoma" w:hAnsi="Tahoma" w:cs="Tahoma"/>
          <w:b/>
          <w:sz w:val="22"/>
          <w:szCs w:val="22"/>
        </w:rPr>
        <w:t xml:space="preserve">ugas </w:t>
      </w:r>
      <w:r>
        <w:rPr>
          <w:rFonts w:ascii="Tahoma" w:hAnsi="Tahoma" w:cs="Tahoma"/>
          <w:b/>
          <w:sz w:val="22"/>
          <w:szCs w:val="22"/>
          <w:lang w:val="id-ID"/>
        </w:rPr>
        <w:t>p</w:t>
      </w:r>
      <w:r>
        <w:rPr>
          <w:rFonts w:ascii="Tahoma" w:hAnsi="Tahoma" w:cs="Tahoma"/>
          <w:b/>
          <w:sz w:val="22"/>
          <w:szCs w:val="22"/>
        </w:rPr>
        <w:t>embantuan)</w:t>
      </w:r>
    </w:p>
    <w:tbl>
      <w:tblPr>
        <w:tblW w:w="9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473"/>
        <w:gridCol w:w="2327"/>
        <w:gridCol w:w="1350"/>
        <w:gridCol w:w="1260"/>
        <w:gridCol w:w="1350"/>
        <w:gridCol w:w="810"/>
        <w:gridCol w:w="1350"/>
        <w:gridCol w:w="540"/>
      </w:tblGrid>
      <w:tr w:rsidR="00A54561" w:rsidRPr="004053AA" w:rsidTr="00AF2D05">
        <w:trPr>
          <w:trHeight w:val="346"/>
        </w:trPr>
        <w:tc>
          <w:tcPr>
            <w:tcW w:w="473" w:type="dxa"/>
            <w:vMerge w:val="restart"/>
            <w:shd w:val="clear" w:color="auto" w:fill="FFFFFF"/>
            <w:tcMar>
              <w:top w:w="10" w:type="dxa"/>
              <w:left w:w="10" w:type="dxa"/>
              <w:bottom w:w="0" w:type="dxa"/>
              <w:right w:w="10" w:type="dxa"/>
            </w:tcMar>
            <w:vAlign w:val="center"/>
            <w:hideMark/>
          </w:tcPr>
          <w:p w:rsidR="00A54561" w:rsidRPr="004053AA" w:rsidRDefault="00A54561" w:rsidP="006928A7">
            <w:pPr>
              <w:spacing w:line="346" w:lineRule="atLeast"/>
              <w:jc w:val="center"/>
              <w:textAlignment w:val="center"/>
              <w:rPr>
                <w:rFonts w:ascii="Tahoma" w:hAnsi="Tahoma" w:cs="Tahoma"/>
                <w:sz w:val="18"/>
                <w:szCs w:val="18"/>
              </w:rPr>
            </w:pPr>
            <w:r w:rsidRPr="004053AA">
              <w:rPr>
                <w:rFonts w:ascii="Tahoma" w:hAnsi="Tahoma" w:cs="Tahoma"/>
                <w:b/>
                <w:bCs/>
                <w:kern w:val="24"/>
                <w:sz w:val="18"/>
                <w:szCs w:val="18"/>
              </w:rPr>
              <w:t>No.</w:t>
            </w:r>
          </w:p>
        </w:tc>
        <w:tc>
          <w:tcPr>
            <w:tcW w:w="2327" w:type="dxa"/>
            <w:vMerge w:val="restart"/>
            <w:shd w:val="clear" w:color="auto" w:fill="FFFFFF"/>
            <w:tcMar>
              <w:top w:w="10" w:type="dxa"/>
              <w:left w:w="10" w:type="dxa"/>
              <w:bottom w:w="0" w:type="dxa"/>
              <w:right w:w="10" w:type="dxa"/>
            </w:tcMar>
            <w:vAlign w:val="center"/>
            <w:hideMark/>
          </w:tcPr>
          <w:p w:rsidR="00A54561" w:rsidRPr="004053AA" w:rsidRDefault="00A54561" w:rsidP="006928A7">
            <w:pPr>
              <w:spacing w:line="346" w:lineRule="atLeast"/>
              <w:jc w:val="center"/>
              <w:textAlignment w:val="center"/>
              <w:rPr>
                <w:rFonts w:ascii="Tahoma" w:hAnsi="Tahoma" w:cs="Tahoma"/>
                <w:sz w:val="18"/>
                <w:szCs w:val="18"/>
              </w:rPr>
            </w:pPr>
            <w:r w:rsidRPr="004053AA">
              <w:rPr>
                <w:rFonts w:ascii="Tahoma" w:hAnsi="Tahoma" w:cs="Tahoma"/>
                <w:b/>
                <w:bCs/>
                <w:kern w:val="24"/>
                <w:sz w:val="18"/>
                <w:szCs w:val="18"/>
              </w:rPr>
              <w:t>Program / Kegiatan</w:t>
            </w:r>
          </w:p>
        </w:tc>
        <w:tc>
          <w:tcPr>
            <w:tcW w:w="2610" w:type="dxa"/>
            <w:gridSpan w:val="2"/>
            <w:shd w:val="clear" w:color="auto" w:fill="FFFFFF"/>
            <w:tcMar>
              <w:top w:w="10" w:type="dxa"/>
              <w:left w:w="10" w:type="dxa"/>
              <w:bottom w:w="0" w:type="dxa"/>
              <w:right w:w="10" w:type="dxa"/>
            </w:tcMar>
            <w:vAlign w:val="center"/>
            <w:hideMark/>
          </w:tcPr>
          <w:p w:rsidR="00A54561" w:rsidRPr="004053AA" w:rsidRDefault="00A54561" w:rsidP="006928A7">
            <w:pPr>
              <w:spacing w:line="346" w:lineRule="atLeast"/>
              <w:jc w:val="center"/>
              <w:textAlignment w:val="center"/>
              <w:rPr>
                <w:rFonts w:ascii="Tahoma" w:hAnsi="Tahoma" w:cs="Tahoma"/>
                <w:sz w:val="18"/>
                <w:szCs w:val="18"/>
              </w:rPr>
            </w:pPr>
            <w:r w:rsidRPr="004053AA">
              <w:rPr>
                <w:rFonts w:ascii="Tahoma" w:hAnsi="Tahoma" w:cs="Tahoma"/>
                <w:b/>
                <w:bCs/>
                <w:kern w:val="24"/>
                <w:sz w:val="18"/>
                <w:szCs w:val="18"/>
              </w:rPr>
              <w:t>Pagu Anggaran  (Rp)</w:t>
            </w:r>
          </w:p>
        </w:tc>
        <w:tc>
          <w:tcPr>
            <w:tcW w:w="1350" w:type="dxa"/>
            <w:vMerge w:val="restart"/>
            <w:shd w:val="clear" w:color="auto" w:fill="FFFFFF"/>
            <w:tcMar>
              <w:top w:w="10" w:type="dxa"/>
              <w:left w:w="10" w:type="dxa"/>
              <w:bottom w:w="0" w:type="dxa"/>
              <w:right w:w="10" w:type="dxa"/>
            </w:tcMar>
            <w:vAlign w:val="center"/>
            <w:hideMark/>
          </w:tcPr>
          <w:p w:rsidR="00A54561" w:rsidRPr="004053AA" w:rsidRDefault="00A54561" w:rsidP="006928A7">
            <w:pPr>
              <w:spacing w:line="346" w:lineRule="atLeast"/>
              <w:jc w:val="center"/>
              <w:textAlignment w:val="center"/>
              <w:rPr>
                <w:rFonts w:ascii="Tahoma" w:hAnsi="Tahoma" w:cs="Tahoma"/>
                <w:sz w:val="18"/>
                <w:szCs w:val="18"/>
              </w:rPr>
            </w:pPr>
            <w:r w:rsidRPr="004053AA">
              <w:rPr>
                <w:rFonts w:ascii="Tahoma" w:hAnsi="Tahoma" w:cs="Tahoma"/>
                <w:b/>
                <w:bCs/>
                <w:kern w:val="24"/>
                <w:sz w:val="18"/>
                <w:szCs w:val="18"/>
              </w:rPr>
              <w:t>Jumlah</w:t>
            </w:r>
          </w:p>
        </w:tc>
        <w:tc>
          <w:tcPr>
            <w:tcW w:w="2700" w:type="dxa"/>
            <w:gridSpan w:val="3"/>
            <w:shd w:val="clear" w:color="auto" w:fill="FFFFFF"/>
            <w:tcMar>
              <w:top w:w="10" w:type="dxa"/>
              <w:left w:w="10" w:type="dxa"/>
              <w:bottom w:w="0" w:type="dxa"/>
              <w:right w:w="10" w:type="dxa"/>
            </w:tcMar>
            <w:vAlign w:val="center"/>
            <w:hideMark/>
          </w:tcPr>
          <w:p w:rsidR="00A54561" w:rsidRPr="004053AA" w:rsidRDefault="00A54561" w:rsidP="006928A7">
            <w:pPr>
              <w:spacing w:line="346" w:lineRule="atLeast"/>
              <w:jc w:val="center"/>
              <w:textAlignment w:val="center"/>
              <w:rPr>
                <w:rFonts w:ascii="Tahoma" w:hAnsi="Tahoma" w:cs="Tahoma"/>
                <w:sz w:val="18"/>
                <w:szCs w:val="18"/>
              </w:rPr>
            </w:pPr>
            <w:r w:rsidRPr="004053AA">
              <w:rPr>
                <w:rFonts w:ascii="Tahoma" w:hAnsi="Tahoma" w:cs="Tahoma"/>
                <w:b/>
                <w:bCs/>
                <w:kern w:val="24"/>
                <w:sz w:val="18"/>
                <w:szCs w:val="18"/>
              </w:rPr>
              <w:t>Realisasi</w:t>
            </w:r>
          </w:p>
        </w:tc>
      </w:tr>
      <w:tr w:rsidR="00A54561" w:rsidRPr="004053AA" w:rsidTr="00AF2D05">
        <w:trPr>
          <w:trHeight w:val="407"/>
        </w:trPr>
        <w:tc>
          <w:tcPr>
            <w:tcW w:w="473" w:type="dxa"/>
            <w:vMerge/>
            <w:vAlign w:val="center"/>
            <w:hideMark/>
          </w:tcPr>
          <w:p w:rsidR="00A54561" w:rsidRPr="004053AA" w:rsidRDefault="00A54561" w:rsidP="006928A7">
            <w:pPr>
              <w:rPr>
                <w:rFonts w:ascii="Tahoma" w:hAnsi="Tahoma" w:cs="Tahoma"/>
                <w:sz w:val="18"/>
                <w:szCs w:val="18"/>
              </w:rPr>
            </w:pPr>
          </w:p>
        </w:tc>
        <w:tc>
          <w:tcPr>
            <w:tcW w:w="2327" w:type="dxa"/>
            <w:vMerge/>
            <w:vAlign w:val="center"/>
            <w:hideMark/>
          </w:tcPr>
          <w:p w:rsidR="00A54561" w:rsidRPr="004053AA" w:rsidRDefault="00A54561" w:rsidP="006928A7">
            <w:pPr>
              <w:rPr>
                <w:rFonts w:ascii="Tahoma" w:hAnsi="Tahoma" w:cs="Tahoma"/>
                <w:sz w:val="18"/>
                <w:szCs w:val="18"/>
              </w:rPr>
            </w:pPr>
          </w:p>
        </w:tc>
        <w:tc>
          <w:tcPr>
            <w:tcW w:w="1350" w:type="dxa"/>
            <w:shd w:val="clear" w:color="auto" w:fill="FFFFFF"/>
            <w:tcMar>
              <w:top w:w="10" w:type="dxa"/>
              <w:left w:w="10" w:type="dxa"/>
              <w:bottom w:w="0" w:type="dxa"/>
              <w:right w:w="10" w:type="dxa"/>
            </w:tcMar>
            <w:vAlign w:val="center"/>
            <w:hideMark/>
          </w:tcPr>
          <w:p w:rsidR="00A54561" w:rsidRPr="004053AA" w:rsidRDefault="00A54561" w:rsidP="006928A7">
            <w:pPr>
              <w:jc w:val="center"/>
              <w:textAlignment w:val="center"/>
              <w:rPr>
                <w:rFonts w:ascii="Tahoma" w:hAnsi="Tahoma" w:cs="Tahoma"/>
                <w:sz w:val="18"/>
                <w:szCs w:val="18"/>
              </w:rPr>
            </w:pPr>
            <w:r w:rsidRPr="004053AA">
              <w:rPr>
                <w:rFonts w:ascii="Tahoma" w:hAnsi="Tahoma" w:cs="Tahoma"/>
                <w:kern w:val="24"/>
                <w:sz w:val="18"/>
                <w:szCs w:val="18"/>
              </w:rPr>
              <w:t>DK</w:t>
            </w:r>
          </w:p>
        </w:tc>
        <w:tc>
          <w:tcPr>
            <w:tcW w:w="1260" w:type="dxa"/>
            <w:shd w:val="clear" w:color="auto" w:fill="FFFFFF"/>
            <w:tcMar>
              <w:top w:w="10" w:type="dxa"/>
              <w:left w:w="10" w:type="dxa"/>
              <w:bottom w:w="0" w:type="dxa"/>
              <w:right w:w="10" w:type="dxa"/>
            </w:tcMar>
            <w:vAlign w:val="center"/>
            <w:hideMark/>
          </w:tcPr>
          <w:p w:rsidR="00A54561" w:rsidRPr="004053AA" w:rsidRDefault="00A54561" w:rsidP="006928A7">
            <w:pPr>
              <w:jc w:val="center"/>
              <w:textAlignment w:val="center"/>
              <w:rPr>
                <w:rFonts w:ascii="Tahoma" w:hAnsi="Tahoma" w:cs="Tahoma"/>
                <w:sz w:val="18"/>
                <w:szCs w:val="18"/>
              </w:rPr>
            </w:pPr>
            <w:r w:rsidRPr="004053AA">
              <w:rPr>
                <w:rFonts w:ascii="Tahoma" w:hAnsi="Tahoma" w:cs="Tahoma"/>
                <w:kern w:val="24"/>
                <w:sz w:val="18"/>
                <w:szCs w:val="18"/>
              </w:rPr>
              <w:t>TP</w:t>
            </w:r>
          </w:p>
        </w:tc>
        <w:tc>
          <w:tcPr>
            <w:tcW w:w="1350" w:type="dxa"/>
            <w:vMerge/>
            <w:shd w:val="clear" w:color="auto" w:fill="FFFFFF"/>
            <w:vAlign w:val="center"/>
            <w:hideMark/>
          </w:tcPr>
          <w:p w:rsidR="00A54561" w:rsidRPr="004053AA" w:rsidRDefault="00A54561" w:rsidP="006928A7">
            <w:pPr>
              <w:rPr>
                <w:rFonts w:ascii="Tahoma" w:hAnsi="Tahoma" w:cs="Tahoma"/>
                <w:sz w:val="18"/>
                <w:szCs w:val="18"/>
              </w:rPr>
            </w:pPr>
          </w:p>
        </w:tc>
        <w:tc>
          <w:tcPr>
            <w:tcW w:w="810" w:type="dxa"/>
            <w:shd w:val="clear" w:color="auto" w:fill="FFFFFF"/>
            <w:tcMar>
              <w:top w:w="10" w:type="dxa"/>
              <w:left w:w="10" w:type="dxa"/>
              <w:bottom w:w="0" w:type="dxa"/>
              <w:right w:w="10" w:type="dxa"/>
            </w:tcMar>
            <w:vAlign w:val="center"/>
            <w:hideMark/>
          </w:tcPr>
          <w:p w:rsidR="00A54561" w:rsidRPr="004053AA" w:rsidRDefault="00A54561" w:rsidP="006928A7">
            <w:pPr>
              <w:jc w:val="center"/>
              <w:textAlignment w:val="center"/>
              <w:rPr>
                <w:rFonts w:ascii="Tahoma" w:hAnsi="Tahoma" w:cs="Tahoma"/>
                <w:sz w:val="18"/>
                <w:szCs w:val="18"/>
              </w:rPr>
            </w:pPr>
            <w:r w:rsidRPr="004053AA">
              <w:rPr>
                <w:rFonts w:ascii="Tahoma" w:hAnsi="Tahoma" w:cs="Tahoma"/>
                <w:kern w:val="24"/>
                <w:sz w:val="18"/>
                <w:szCs w:val="18"/>
              </w:rPr>
              <w:t>Fisik (%)</w:t>
            </w:r>
          </w:p>
        </w:tc>
        <w:tc>
          <w:tcPr>
            <w:tcW w:w="1350" w:type="dxa"/>
            <w:shd w:val="clear" w:color="auto" w:fill="FFFFFF"/>
            <w:tcMar>
              <w:top w:w="10" w:type="dxa"/>
              <w:left w:w="10" w:type="dxa"/>
              <w:bottom w:w="0" w:type="dxa"/>
              <w:right w:w="10" w:type="dxa"/>
            </w:tcMar>
            <w:vAlign w:val="center"/>
            <w:hideMark/>
          </w:tcPr>
          <w:p w:rsidR="00A54561" w:rsidRPr="004053AA" w:rsidRDefault="00A54561" w:rsidP="006928A7">
            <w:pPr>
              <w:jc w:val="right"/>
              <w:textAlignment w:val="center"/>
              <w:rPr>
                <w:rFonts w:ascii="Tahoma" w:hAnsi="Tahoma" w:cs="Tahoma"/>
                <w:sz w:val="18"/>
                <w:szCs w:val="18"/>
              </w:rPr>
            </w:pPr>
            <w:r w:rsidRPr="004053AA">
              <w:rPr>
                <w:rFonts w:ascii="Tahoma" w:hAnsi="Tahoma" w:cs="Tahoma"/>
                <w:kern w:val="24"/>
                <w:sz w:val="18"/>
                <w:szCs w:val="18"/>
              </w:rPr>
              <w:t>Keuangan (Rp)</w:t>
            </w:r>
          </w:p>
        </w:tc>
        <w:tc>
          <w:tcPr>
            <w:tcW w:w="540" w:type="dxa"/>
            <w:shd w:val="clear" w:color="auto" w:fill="FFFFFF"/>
            <w:tcMar>
              <w:top w:w="10" w:type="dxa"/>
              <w:left w:w="10" w:type="dxa"/>
              <w:bottom w:w="0" w:type="dxa"/>
              <w:right w:w="10" w:type="dxa"/>
            </w:tcMar>
            <w:vAlign w:val="center"/>
            <w:hideMark/>
          </w:tcPr>
          <w:p w:rsidR="00A54561" w:rsidRPr="004053AA" w:rsidRDefault="00A54561" w:rsidP="006928A7">
            <w:pPr>
              <w:jc w:val="center"/>
              <w:textAlignment w:val="center"/>
              <w:rPr>
                <w:rFonts w:ascii="Tahoma" w:hAnsi="Tahoma" w:cs="Tahoma"/>
                <w:sz w:val="18"/>
                <w:szCs w:val="18"/>
              </w:rPr>
            </w:pPr>
            <w:r w:rsidRPr="004053AA">
              <w:rPr>
                <w:rFonts w:ascii="Tahoma" w:hAnsi="Tahoma" w:cs="Tahoma"/>
                <w:kern w:val="24"/>
                <w:sz w:val="18"/>
                <w:szCs w:val="18"/>
              </w:rPr>
              <w:t>%</w:t>
            </w:r>
          </w:p>
        </w:tc>
      </w:tr>
      <w:tr w:rsidR="00A54561" w:rsidRPr="004053AA" w:rsidTr="00AF2D05">
        <w:trPr>
          <w:trHeight w:val="1079"/>
        </w:trPr>
        <w:tc>
          <w:tcPr>
            <w:tcW w:w="473" w:type="dxa"/>
            <w:shd w:val="clear" w:color="auto" w:fill="FFFFFF"/>
            <w:tcMar>
              <w:top w:w="10" w:type="dxa"/>
              <w:left w:w="10" w:type="dxa"/>
              <w:bottom w:w="0" w:type="dxa"/>
              <w:right w:w="10" w:type="dxa"/>
            </w:tcMar>
            <w:hideMark/>
          </w:tcPr>
          <w:p w:rsidR="00A54561" w:rsidRPr="004053AA" w:rsidRDefault="00A54561" w:rsidP="006928A7">
            <w:pPr>
              <w:jc w:val="center"/>
              <w:textAlignment w:val="top"/>
              <w:rPr>
                <w:rFonts w:ascii="Tahoma" w:hAnsi="Tahoma" w:cs="Tahoma"/>
                <w:sz w:val="18"/>
                <w:szCs w:val="18"/>
              </w:rPr>
            </w:pPr>
            <w:r w:rsidRPr="004053AA">
              <w:rPr>
                <w:rFonts w:ascii="Tahoma" w:hAnsi="Tahoma" w:cs="Tahoma"/>
                <w:b/>
                <w:bCs/>
                <w:kern w:val="24"/>
                <w:sz w:val="18"/>
                <w:szCs w:val="18"/>
              </w:rPr>
              <w:t>1</w:t>
            </w:r>
          </w:p>
        </w:tc>
        <w:tc>
          <w:tcPr>
            <w:tcW w:w="2327" w:type="dxa"/>
            <w:shd w:val="clear" w:color="auto" w:fill="FFFFFF"/>
            <w:tcMar>
              <w:top w:w="10" w:type="dxa"/>
              <w:left w:w="10" w:type="dxa"/>
              <w:bottom w:w="0" w:type="dxa"/>
              <w:right w:w="10" w:type="dxa"/>
            </w:tcMar>
            <w:hideMark/>
          </w:tcPr>
          <w:p w:rsidR="00A54561" w:rsidRPr="004053AA" w:rsidRDefault="00A54561" w:rsidP="006928A7">
            <w:pPr>
              <w:jc w:val="both"/>
              <w:textAlignment w:val="top"/>
              <w:rPr>
                <w:rFonts w:ascii="Tahoma" w:hAnsi="Tahoma" w:cs="Tahoma"/>
                <w:sz w:val="18"/>
                <w:szCs w:val="18"/>
              </w:rPr>
            </w:pPr>
            <w:r w:rsidRPr="004053AA">
              <w:rPr>
                <w:rFonts w:ascii="Tahoma" w:hAnsi="Tahoma" w:cs="Tahoma"/>
                <w:kern w:val="24"/>
                <w:sz w:val="18"/>
                <w:szCs w:val="18"/>
              </w:rPr>
              <w:t xml:space="preserve">Program pengembangan Hubungan Industrial dan Peningkatan Jaminan Sosial Tenaga Kerja </w:t>
            </w:r>
          </w:p>
        </w:tc>
        <w:tc>
          <w:tcPr>
            <w:tcW w:w="1350" w:type="dxa"/>
            <w:shd w:val="clear" w:color="auto" w:fill="FFFFFF"/>
            <w:tcMar>
              <w:top w:w="10" w:type="dxa"/>
              <w:left w:w="10" w:type="dxa"/>
              <w:bottom w:w="0" w:type="dxa"/>
              <w:right w:w="10" w:type="dxa"/>
            </w:tcMar>
            <w:hideMark/>
          </w:tcPr>
          <w:p w:rsidR="00A54561" w:rsidRPr="004053AA" w:rsidRDefault="00A54561" w:rsidP="006928A7">
            <w:pPr>
              <w:jc w:val="right"/>
              <w:textAlignment w:val="top"/>
              <w:rPr>
                <w:rFonts w:ascii="Tahoma" w:hAnsi="Tahoma" w:cs="Tahoma"/>
                <w:sz w:val="18"/>
                <w:szCs w:val="18"/>
              </w:rPr>
            </w:pPr>
            <w:r w:rsidRPr="004053AA">
              <w:rPr>
                <w:rFonts w:ascii="Tahoma" w:hAnsi="Tahoma" w:cs="Tahoma"/>
                <w:kern w:val="24"/>
                <w:sz w:val="18"/>
                <w:szCs w:val="18"/>
              </w:rPr>
              <w:t>931.648.000</w:t>
            </w:r>
          </w:p>
        </w:tc>
        <w:tc>
          <w:tcPr>
            <w:tcW w:w="1260" w:type="dxa"/>
            <w:shd w:val="clear" w:color="auto" w:fill="FFFFFF"/>
            <w:tcMar>
              <w:top w:w="10" w:type="dxa"/>
              <w:left w:w="10" w:type="dxa"/>
              <w:bottom w:w="0" w:type="dxa"/>
              <w:right w:w="10" w:type="dxa"/>
            </w:tcMar>
            <w:hideMark/>
          </w:tcPr>
          <w:p w:rsidR="00A54561" w:rsidRPr="004053AA" w:rsidRDefault="00A54561" w:rsidP="004528D8">
            <w:pPr>
              <w:jc w:val="center"/>
              <w:textAlignment w:val="top"/>
              <w:rPr>
                <w:rFonts w:ascii="Tahoma" w:hAnsi="Tahoma" w:cs="Tahoma"/>
                <w:sz w:val="18"/>
                <w:szCs w:val="18"/>
              </w:rPr>
            </w:pPr>
            <w:r w:rsidRPr="004053AA">
              <w:rPr>
                <w:rFonts w:ascii="Tahoma" w:hAnsi="Tahoma" w:cs="Tahoma"/>
                <w:kern w:val="24"/>
                <w:sz w:val="18"/>
                <w:szCs w:val="18"/>
              </w:rPr>
              <w:t>0</w:t>
            </w:r>
          </w:p>
        </w:tc>
        <w:tc>
          <w:tcPr>
            <w:tcW w:w="1350" w:type="dxa"/>
            <w:shd w:val="clear" w:color="auto" w:fill="FFFFFF"/>
            <w:tcMar>
              <w:top w:w="10" w:type="dxa"/>
              <w:left w:w="10" w:type="dxa"/>
              <w:bottom w:w="0" w:type="dxa"/>
              <w:right w:w="10" w:type="dxa"/>
            </w:tcMar>
            <w:hideMark/>
          </w:tcPr>
          <w:p w:rsidR="00A54561" w:rsidRPr="004053AA" w:rsidRDefault="00A54561" w:rsidP="006928A7">
            <w:pPr>
              <w:jc w:val="right"/>
              <w:textAlignment w:val="top"/>
              <w:rPr>
                <w:rFonts w:ascii="Tahoma" w:hAnsi="Tahoma" w:cs="Tahoma"/>
                <w:sz w:val="18"/>
                <w:szCs w:val="18"/>
              </w:rPr>
            </w:pPr>
            <w:r w:rsidRPr="004053AA">
              <w:rPr>
                <w:rFonts w:ascii="Tahoma" w:hAnsi="Tahoma" w:cs="Tahoma"/>
                <w:kern w:val="24"/>
                <w:sz w:val="18"/>
                <w:szCs w:val="18"/>
              </w:rPr>
              <w:t>931.648.000</w:t>
            </w:r>
          </w:p>
        </w:tc>
        <w:tc>
          <w:tcPr>
            <w:tcW w:w="810" w:type="dxa"/>
            <w:shd w:val="clear" w:color="auto" w:fill="FFFFFF"/>
            <w:tcMar>
              <w:top w:w="10" w:type="dxa"/>
              <w:left w:w="10" w:type="dxa"/>
              <w:bottom w:w="0" w:type="dxa"/>
              <w:right w:w="10" w:type="dxa"/>
            </w:tcMar>
            <w:hideMark/>
          </w:tcPr>
          <w:p w:rsidR="00A54561" w:rsidRPr="004053AA" w:rsidRDefault="00A54561" w:rsidP="006928A7">
            <w:pPr>
              <w:jc w:val="right"/>
              <w:textAlignment w:val="top"/>
              <w:rPr>
                <w:rFonts w:ascii="Tahoma" w:hAnsi="Tahoma" w:cs="Tahoma"/>
                <w:sz w:val="18"/>
                <w:szCs w:val="18"/>
              </w:rPr>
            </w:pPr>
            <w:r w:rsidRPr="004053AA">
              <w:rPr>
                <w:rFonts w:ascii="Tahoma" w:hAnsi="Tahoma" w:cs="Tahoma"/>
                <w:kern w:val="24"/>
                <w:sz w:val="18"/>
                <w:szCs w:val="18"/>
              </w:rPr>
              <w:t>97,98</w:t>
            </w:r>
          </w:p>
        </w:tc>
        <w:tc>
          <w:tcPr>
            <w:tcW w:w="1350" w:type="dxa"/>
            <w:shd w:val="clear" w:color="auto" w:fill="FFFFFF"/>
            <w:tcMar>
              <w:top w:w="10" w:type="dxa"/>
              <w:left w:w="10" w:type="dxa"/>
              <w:bottom w:w="0" w:type="dxa"/>
              <w:right w:w="10" w:type="dxa"/>
            </w:tcMar>
            <w:hideMark/>
          </w:tcPr>
          <w:p w:rsidR="00A54561" w:rsidRPr="004053AA" w:rsidRDefault="00A54561" w:rsidP="006928A7">
            <w:pPr>
              <w:jc w:val="right"/>
              <w:textAlignment w:val="top"/>
              <w:rPr>
                <w:rFonts w:ascii="Tahoma" w:hAnsi="Tahoma" w:cs="Tahoma"/>
                <w:sz w:val="18"/>
                <w:szCs w:val="18"/>
              </w:rPr>
            </w:pPr>
            <w:r w:rsidRPr="004053AA">
              <w:rPr>
                <w:rFonts w:ascii="Tahoma" w:hAnsi="Tahoma" w:cs="Tahoma"/>
                <w:kern w:val="24"/>
                <w:sz w:val="18"/>
                <w:szCs w:val="18"/>
              </w:rPr>
              <w:t>901.555.770</w:t>
            </w:r>
          </w:p>
        </w:tc>
        <w:tc>
          <w:tcPr>
            <w:tcW w:w="540" w:type="dxa"/>
            <w:shd w:val="clear" w:color="auto" w:fill="FFFFFF"/>
            <w:tcMar>
              <w:top w:w="10" w:type="dxa"/>
              <w:left w:w="10" w:type="dxa"/>
              <w:bottom w:w="0" w:type="dxa"/>
              <w:right w:w="10" w:type="dxa"/>
            </w:tcMar>
            <w:hideMark/>
          </w:tcPr>
          <w:p w:rsidR="00A54561" w:rsidRPr="004053AA" w:rsidRDefault="00A54561" w:rsidP="006928A7">
            <w:pPr>
              <w:jc w:val="right"/>
              <w:textAlignment w:val="top"/>
              <w:rPr>
                <w:rFonts w:ascii="Tahoma" w:hAnsi="Tahoma" w:cs="Tahoma"/>
                <w:sz w:val="18"/>
                <w:szCs w:val="18"/>
              </w:rPr>
            </w:pPr>
            <w:r w:rsidRPr="004053AA">
              <w:rPr>
                <w:rFonts w:ascii="Tahoma" w:hAnsi="Tahoma" w:cs="Tahoma"/>
                <w:kern w:val="24"/>
                <w:sz w:val="18"/>
                <w:szCs w:val="18"/>
              </w:rPr>
              <w:t>96,77</w:t>
            </w:r>
          </w:p>
        </w:tc>
      </w:tr>
      <w:tr w:rsidR="00A54561" w:rsidRPr="004053AA" w:rsidTr="00AF2D05">
        <w:trPr>
          <w:trHeight w:val="1232"/>
        </w:trPr>
        <w:tc>
          <w:tcPr>
            <w:tcW w:w="473" w:type="dxa"/>
            <w:shd w:val="clear" w:color="auto" w:fill="FFFFFF"/>
            <w:tcMar>
              <w:top w:w="10" w:type="dxa"/>
              <w:left w:w="10" w:type="dxa"/>
              <w:bottom w:w="0" w:type="dxa"/>
              <w:right w:w="10" w:type="dxa"/>
            </w:tcMar>
            <w:hideMark/>
          </w:tcPr>
          <w:p w:rsidR="00A54561" w:rsidRPr="004053AA" w:rsidRDefault="00A54561" w:rsidP="006928A7">
            <w:pPr>
              <w:jc w:val="center"/>
              <w:textAlignment w:val="top"/>
              <w:rPr>
                <w:rFonts w:ascii="Tahoma" w:hAnsi="Tahoma" w:cs="Tahoma"/>
                <w:sz w:val="18"/>
                <w:szCs w:val="18"/>
              </w:rPr>
            </w:pPr>
            <w:r w:rsidRPr="004053AA">
              <w:rPr>
                <w:rFonts w:ascii="Tahoma" w:hAnsi="Tahoma" w:cs="Tahoma"/>
                <w:b/>
                <w:bCs/>
                <w:kern w:val="24"/>
                <w:sz w:val="18"/>
                <w:szCs w:val="18"/>
              </w:rPr>
              <w:t>2</w:t>
            </w:r>
          </w:p>
        </w:tc>
        <w:tc>
          <w:tcPr>
            <w:tcW w:w="2327" w:type="dxa"/>
            <w:shd w:val="clear" w:color="auto" w:fill="FFFFFF"/>
            <w:tcMar>
              <w:top w:w="10" w:type="dxa"/>
              <w:left w:w="10" w:type="dxa"/>
              <w:bottom w:w="0" w:type="dxa"/>
              <w:right w:w="10" w:type="dxa"/>
            </w:tcMar>
            <w:hideMark/>
          </w:tcPr>
          <w:p w:rsidR="00A54561" w:rsidRPr="004053AA" w:rsidRDefault="00A54561" w:rsidP="006928A7">
            <w:pPr>
              <w:jc w:val="both"/>
              <w:textAlignment w:val="top"/>
              <w:rPr>
                <w:rFonts w:ascii="Tahoma" w:hAnsi="Tahoma" w:cs="Tahoma"/>
                <w:sz w:val="18"/>
                <w:szCs w:val="18"/>
              </w:rPr>
            </w:pPr>
            <w:r w:rsidRPr="004053AA">
              <w:rPr>
                <w:rFonts w:ascii="Tahoma" w:hAnsi="Tahoma" w:cs="Tahoma"/>
                <w:kern w:val="24"/>
                <w:sz w:val="18"/>
                <w:szCs w:val="18"/>
              </w:rPr>
              <w:t xml:space="preserve">Program Perlindungan Tenaga Kerja dan Pengembangan Sistem Pengawasan  Ketenagakerjaan </w:t>
            </w:r>
          </w:p>
        </w:tc>
        <w:tc>
          <w:tcPr>
            <w:tcW w:w="1350" w:type="dxa"/>
            <w:shd w:val="clear" w:color="auto" w:fill="FFFFFF"/>
            <w:tcMar>
              <w:top w:w="10" w:type="dxa"/>
              <w:left w:w="10" w:type="dxa"/>
              <w:bottom w:w="0" w:type="dxa"/>
              <w:right w:w="10" w:type="dxa"/>
            </w:tcMar>
            <w:hideMark/>
          </w:tcPr>
          <w:p w:rsidR="00A54561" w:rsidRPr="004053AA" w:rsidRDefault="00A54561" w:rsidP="006928A7">
            <w:pPr>
              <w:jc w:val="right"/>
              <w:textAlignment w:val="top"/>
              <w:rPr>
                <w:rFonts w:ascii="Tahoma" w:hAnsi="Tahoma" w:cs="Tahoma"/>
                <w:sz w:val="18"/>
                <w:szCs w:val="18"/>
              </w:rPr>
            </w:pPr>
            <w:r w:rsidRPr="004053AA">
              <w:rPr>
                <w:rFonts w:ascii="Tahoma" w:hAnsi="Tahoma" w:cs="Tahoma"/>
                <w:kern w:val="24"/>
                <w:sz w:val="18"/>
                <w:szCs w:val="18"/>
              </w:rPr>
              <w:t>1.230.570.000</w:t>
            </w:r>
          </w:p>
        </w:tc>
        <w:tc>
          <w:tcPr>
            <w:tcW w:w="1260" w:type="dxa"/>
            <w:shd w:val="clear" w:color="auto" w:fill="FFFFFF"/>
            <w:tcMar>
              <w:top w:w="10" w:type="dxa"/>
              <w:left w:w="10" w:type="dxa"/>
              <w:bottom w:w="0" w:type="dxa"/>
              <w:right w:w="10" w:type="dxa"/>
            </w:tcMar>
            <w:hideMark/>
          </w:tcPr>
          <w:p w:rsidR="00A54561" w:rsidRPr="004053AA" w:rsidRDefault="00A54561" w:rsidP="004528D8">
            <w:pPr>
              <w:jc w:val="center"/>
              <w:textAlignment w:val="top"/>
              <w:rPr>
                <w:rFonts w:ascii="Tahoma" w:hAnsi="Tahoma" w:cs="Tahoma"/>
                <w:sz w:val="18"/>
                <w:szCs w:val="18"/>
              </w:rPr>
            </w:pPr>
            <w:r w:rsidRPr="004053AA">
              <w:rPr>
                <w:rFonts w:ascii="Tahoma" w:hAnsi="Tahoma" w:cs="Tahoma"/>
                <w:kern w:val="24"/>
                <w:sz w:val="18"/>
                <w:szCs w:val="18"/>
              </w:rPr>
              <w:t>0</w:t>
            </w:r>
          </w:p>
        </w:tc>
        <w:tc>
          <w:tcPr>
            <w:tcW w:w="1350" w:type="dxa"/>
            <w:shd w:val="clear" w:color="auto" w:fill="FFFFFF"/>
            <w:tcMar>
              <w:top w:w="10" w:type="dxa"/>
              <w:left w:w="10" w:type="dxa"/>
              <w:bottom w:w="0" w:type="dxa"/>
              <w:right w:w="10" w:type="dxa"/>
            </w:tcMar>
            <w:hideMark/>
          </w:tcPr>
          <w:p w:rsidR="00A54561" w:rsidRPr="004053AA" w:rsidRDefault="00A54561" w:rsidP="006928A7">
            <w:pPr>
              <w:jc w:val="right"/>
              <w:textAlignment w:val="top"/>
              <w:rPr>
                <w:rFonts w:ascii="Tahoma" w:hAnsi="Tahoma" w:cs="Tahoma"/>
                <w:sz w:val="18"/>
                <w:szCs w:val="18"/>
              </w:rPr>
            </w:pPr>
            <w:r w:rsidRPr="004053AA">
              <w:rPr>
                <w:rFonts w:ascii="Tahoma" w:hAnsi="Tahoma" w:cs="Tahoma"/>
                <w:kern w:val="24"/>
                <w:sz w:val="18"/>
                <w:szCs w:val="18"/>
              </w:rPr>
              <w:t>1.230.570.000</w:t>
            </w:r>
          </w:p>
        </w:tc>
        <w:tc>
          <w:tcPr>
            <w:tcW w:w="810" w:type="dxa"/>
            <w:shd w:val="clear" w:color="auto" w:fill="FFFFFF"/>
            <w:tcMar>
              <w:top w:w="10" w:type="dxa"/>
              <w:left w:w="10" w:type="dxa"/>
              <w:bottom w:w="0" w:type="dxa"/>
              <w:right w:w="10" w:type="dxa"/>
            </w:tcMar>
            <w:hideMark/>
          </w:tcPr>
          <w:p w:rsidR="00A54561" w:rsidRPr="004053AA" w:rsidRDefault="00A54561" w:rsidP="006928A7">
            <w:pPr>
              <w:jc w:val="right"/>
              <w:textAlignment w:val="top"/>
              <w:rPr>
                <w:rFonts w:ascii="Tahoma" w:hAnsi="Tahoma" w:cs="Tahoma"/>
                <w:sz w:val="18"/>
                <w:szCs w:val="18"/>
              </w:rPr>
            </w:pPr>
            <w:r w:rsidRPr="004053AA">
              <w:rPr>
                <w:rFonts w:ascii="Tahoma" w:hAnsi="Tahoma" w:cs="Tahoma"/>
                <w:kern w:val="24"/>
                <w:sz w:val="18"/>
                <w:szCs w:val="18"/>
              </w:rPr>
              <w:t>100</w:t>
            </w:r>
          </w:p>
        </w:tc>
        <w:tc>
          <w:tcPr>
            <w:tcW w:w="1350" w:type="dxa"/>
            <w:shd w:val="clear" w:color="auto" w:fill="FFFFFF"/>
            <w:tcMar>
              <w:top w:w="10" w:type="dxa"/>
              <w:left w:w="10" w:type="dxa"/>
              <w:bottom w:w="0" w:type="dxa"/>
              <w:right w:w="10" w:type="dxa"/>
            </w:tcMar>
            <w:hideMark/>
          </w:tcPr>
          <w:p w:rsidR="00A54561" w:rsidRPr="004053AA" w:rsidRDefault="00A54561" w:rsidP="006928A7">
            <w:pPr>
              <w:jc w:val="right"/>
              <w:textAlignment w:val="top"/>
              <w:rPr>
                <w:rFonts w:ascii="Tahoma" w:hAnsi="Tahoma" w:cs="Tahoma"/>
                <w:sz w:val="18"/>
                <w:szCs w:val="18"/>
              </w:rPr>
            </w:pPr>
            <w:r w:rsidRPr="004053AA">
              <w:rPr>
                <w:rFonts w:ascii="Tahoma" w:hAnsi="Tahoma" w:cs="Tahoma"/>
                <w:kern w:val="24"/>
                <w:sz w:val="18"/>
                <w:szCs w:val="18"/>
              </w:rPr>
              <w:t>1.207.558.341</w:t>
            </w:r>
          </w:p>
        </w:tc>
        <w:tc>
          <w:tcPr>
            <w:tcW w:w="540" w:type="dxa"/>
            <w:shd w:val="clear" w:color="auto" w:fill="FFFFFF"/>
            <w:tcMar>
              <w:top w:w="10" w:type="dxa"/>
              <w:left w:w="10" w:type="dxa"/>
              <w:bottom w:w="0" w:type="dxa"/>
              <w:right w:w="10" w:type="dxa"/>
            </w:tcMar>
            <w:hideMark/>
          </w:tcPr>
          <w:p w:rsidR="00A54561" w:rsidRPr="004053AA" w:rsidRDefault="00A54561" w:rsidP="006928A7">
            <w:pPr>
              <w:jc w:val="right"/>
              <w:textAlignment w:val="top"/>
              <w:rPr>
                <w:rFonts w:ascii="Tahoma" w:hAnsi="Tahoma" w:cs="Tahoma"/>
                <w:sz w:val="18"/>
                <w:szCs w:val="18"/>
              </w:rPr>
            </w:pPr>
            <w:r w:rsidRPr="004053AA">
              <w:rPr>
                <w:rFonts w:ascii="Tahoma" w:hAnsi="Tahoma" w:cs="Tahoma"/>
                <w:kern w:val="24"/>
                <w:sz w:val="18"/>
                <w:szCs w:val="18"/>
              </w:rPr>
              <w:t>98,13</w:t>
            </w:r>
          </w:p>
        </w:tc>
      </w:tr>
      <w:tr w:rsidR="00A54561" w:rsidRPr="004053AA" w:rsidTr="00AF2D05">
        <w:trPr>
          <w:trHeight w:val="804"/>
        </w:trPr>
        <w:tc>
          <w:tcPr>
            <w:tcW w:w="473" w:type="dxa"/>
            <w:shd w:val="clear" w:color="auto" w:fill="FFFFFF"/>
            <w:tcMar>
              <w:top w:w="10" w:type="dxa"/>
              <w:left w:w="10" w:type="dxa"/>
              <w:bottom w:w="0" w:type="dxa"/>
              <w:right w:w="10" w:type="dxa"/>
            </w:tcMar>
            <w:hideMark/>
          </w:tcPr>
          <w:p w:rsidR="00A54561" w:rsidRPr="004053AA" w:rsidRDefault="00A54561" w:rsidP="006928A7">
            <w:pPr>
              <w:jc w:val="center"/>
              <w:textAlignment w:val="top"/>
              <w:rPr>
                <w:rFonts w:ascii="Tahoma" w:hAnsi="Tahoma" w:cs="Tahoma"/>
                <w:sz w:val="18"/>
                <w:szCs w:val="18"/>
              </w:rPr>
            </w:pPr>
            <w:r w:rsidRPr="004053AA">
              <w:rPr>
                <w:rFonts w:ascii="Tahoma" w:hAnsi="Tahoma" w:cs="Tahoma"/>
                <w:b/>
                <w:bCs/>
                <w:kern w:val="24"/>
                <w:sz w:val="18"/>
                <w:szCs w:val="18"/>
              </w:rPr>
              <w:t>3</w:t>
            </w:r>
          </w:p>
        </w:tc>
        <w:tc>
          <w:tcPr>
            <w:tcW w:w="2327" w:type="dxa"/>
            <w:shd w:val="clear" w:color="auto" w:fill="FFFFFF"/>
            <w:tcMar>
              <w:top w:w="10" w:type="dxa"/>
              <w:left w:w="10" w:type="dxa"/>
              <w:bottom w:w="0" w:type="dxa"/>
              <w:right w:w="10" w:type="dxa"/>
            </w:tcMar>
            <w:hideMark/>
          </w:tcPr>
          <w:p w:rsidR="00A54561" w:rsidRPr="004053AA" w:rsidRDefault="00A54561" w:rsidP="006928A7">
            <w:pPr>
              <w:jc w:val="both"/>
              <w:textAlignment w:val="top"/>
              <w:rPr>
                <w:rFonts w:ascii="Tahoma" w:hAnsi="Tahoma" w:cs="Tahoma"/>
                <w:sz w:val="18"/>
                <w:szCs w:val="18"/>
              </w:rPr>
            </w:pPr>
            <w:r w:rsidRPr="004053AA">
              <w:rPr>
                <w:rFonts w:ascii="Tahoma" w:hAnsi="Tahoma" w:cs="Tahoma"/>
                <w:kern w:val="24"/>
                <w:sz w:val="18"/>
                <w:szCs w:val="18"/>
              </w:rPr>
              <w:t>Program Peningkatan Kompetensi Tenaga Kerja dan Produktivitas</w:t>
            </w:r>
          </w:p>
        </w:tc>
        <w:tc>
          <w:tcPr>
            <w:tcW w:w="1350" w:type="dxa"/>
            <w:shd w:val="clear" w:color="auto" w:fill="FFFFFF"/>
            <w:tcMar>
              <w:top w:w="10" w:type="dxa"/>
              <w:left w:w="10" w:type="dxa"/>
              <w:bottom w:w="0" w:type="dxa"/>
              <w:right w:w="10" w:type="dxa"/>
            </w:tcMar>
            <w:hideMark/>
          </w:tcPr>
          <w:p w:rsidR="00A54561" w:rsidRPr="004053AA" w:rsidRDefault="00A54561" w:rsidP="006928A7">
            <w:pPr>
              <w:jc w:val="right"/>
              <w:textAlignment w:val="top"/>
              <w:rPr>
                <w:rFonts w:ascii="Tahoma" w:hAnsi="Tahoma" w:cs="Tahoma"/>
                <w:sz w:val="18"/>
                <w:szCs w:val="18"/>
              </w:rPr>
            </w:pPr>
            <w:r w:rsidRPr="004053AA">
              <w:rPr>
                <w:rFonts w:ascii="Tahoma" w:hAnsi="Tahoma" w:cs="Tahoma"/>
                <w:kern w:val="24"/>
                <w:sz w:val="18"/>
                <w:szCs w:val="18"/>
              </w:rPr>
              <w:t>8.103.899.000</w:t>
            </w:r>
          </w:p>
        </w:tc>
        <w:tc>
          <w:tcPr>
            <w:tcW w:w="1260" w:type="dxa"/>
            <w:shd w:val="clear" w:color="auto" w:fill="FFFFFF"/>
            <w:tcMar>
              <w:top w:w="10" w:type="dxa"/>
              <w:left w:w="10" w:type="dxa"/>
              <w:bottom w:w="0" w:type="dxa"/>
              <w:right w:w="10" w:type="dxa"/>
            </w:tcMar>
            <w:hideMark/>
          </w:tcPr>
          <w:p w:rsidR="00A54561" w:rsidRPr="004053AA" w:rsidRDefault="00A54561" w:rsidP="004528D8">
            <w:pPr>
              <w:jc w:val="center"/>
              <w:textAlignment w:val="top"/>
              <w:rPr>
                <w:rFonts w:ascii="Tahoma" w:hAnsi="Tahoma" w:cs="Tahoma"/>
                <w:sz w:val="18"/>
                <w:szCs w:val="18"/>
              </w:rPr>
            </w:pPr>
            <w:r w:rsidRPr="004053AA">
              <w:rPr>
                <w:rFonts w:ascii="Tahoma" w:hAnsi="Tahoma" w:cs="Tahoma"/>
                <w:kern w:val="24"/>
                <w:sz w:val="18"/>
                <w:szCs w:val="18"/>
              </w:rPr>
              <w:t>0</w:t>
            </w:r>
          </w:p>
        </w:tc>
        <w:tc>
          <w:tcPr>
            <w:tcW w:w="1350" w:type="dxa"/>
            <w:shd w:val="clear" w:color="auto" w:fill="FFFFFF"/>
            <w:tcMar>
              <w:top w:w="10" w:type="dxa"/>
              <w:left w:w="10" w:type="dxa"/>
              <w:bottom w:w="0" w:type="dxa"/>
              <w:right w:w="10" w:type="dxa"/>
            </w:tcMar>
            <w:hideMark/>
          </w:tcPr>
          <w:p w:rsidR="00A54561" w:rsidRPr="004053AA" w:rsidRDefault="00A54561" w:rsidP="006928A7">
            <w:pPr>
              <w:jc w:val="right"/>
              <w:textAlignment w:val="top"/>
              <w:rPr>
                <w:rFonts w:ascii="Tahoma" w:hAnsi="Tahoma" w:cs="Tahoma"/>
                <w:sz w:val="18"/>
                <w:szCs w:val="18"/>
              </w:rPr>
            </w:pPr>
            <w:r w:rsidRPr="004053AA">
              <w:rPr>
                <w:rFonts w:ascii="Tahoma" w:hAnsi="Tahoma" w:cs="Tahoma"/>
                <w:kern w:val="24"/>
                <w:sz w:val="18"/>
                <w:szCs w:val="18"/>
              </w:rPr>
              <w:t>8.103.899.000</w:t>
            </w:r>
          </w:p>
        </w:tc>
        <w:tc>
          <w:tcPr>
            <w:tcW w:w="810" w:type="dxa"/>
            <w:shd w:val="clear" w:color="auto" w:fill="FFFFFF"/>
            <w:tcMar>
              <w:top w:w="10" w:type="dxa"/>
              <w:left w:w="10" w:type="dxa"/>
              <w:bottom w:w="0" w:type="dxa"/>
              <w:right w:w="10" w:type="dxa"/>
            </w:tcMar>
            <w:hideMark/>
          </w:tcPr>
          <w:p w:rsidR="00A54561" w:rsidRPr="004053AA" w:rsidRDefault="00A54561" w:rsidP="006928A7">
            <w:pPr>
              <w:jc w:val="right"/>
              <w:textAlignment w:val="top"/>
              <w:rPr>
                <w:rFonts w:ascii="Tahoma" w:hAnsi="Tahoma" w:cs="Tahoma"/>
                <w:sz w:val="18"/>
                <w:szCs w:val="18"/>
              </w:rPr>
            </w:pPr>
            <w:r w:rsidRPr="004053AA">
              <w:rPr>
                <w:rFonts w:ascii="Tahoma" w:hAnsi="Tahoma" w:cs="Tahoma"/>
                <w:kern w:val="24"/>
                <w:sz w:val="18"/>
                <w:szCs w:val="18"/>
              </w:rPr>
              <w:t>100</w:t>
            </w:r>
          </w:p>
        </w:tc>
        <w:tc>
          <w:tcPr>
            <w:tcW w:w="1350" w:type="dxa"/>
            <w:shd w:val="clear" w:color="auto" w:fill="FFFFFF"/>
            <w:tcMar>
              <w:top w:w="10" w:type="dxa"/>
              <w:left w:w="10" w:type="dxa"/>
              <w:bottom w:w="0" w:type="dxa"/>
              <w:right w:w="10" w:type="dxa"/>
            </w:tcMar>
            <w:hideMark/>
          </w:tcPr>
          <w:p w:rsidR="00A54561" w:rsidRPr="004053AA" w:rsidRDefault="00A54561" w:rsidP="006928A7">
            <w:pPr>
              <w:jc w:val="right"/>
              <w:textAlignment w:val="top"/>
              <w:rPr>
                <w:rFonts w:ascii="Tahoma" w:hAnsi="Tahoma" w:cs="Tahoma"/>
                <w:sz w:val="18"/>
                <w:szCs w:val="18"/>
              </w:rPr>
            </w:pPr>
            <w:r w:rsidRPr="004053AA">
              <w:rPr>
                <w:rFonts w:ascii="Tahoma" w:hAnsi="Tahoma" w:cs="Tahoma"/>
                <w:kern w:val="24"/>
                <w:sz w:val="18"/>
                <w:szCs w:val="18"/>
              </w:rPr>
              <w:t>7.996.927.533</w:t>
            </w:r>
          </w:p>
        </w:tc>
        <w:tc>
          <w:tcPr>
            <w:tcW w:w="540" w:type="dxa"/>
            <w:shd w:val="clear" w:color="auto" w:fill="FFFFFF"/>
            <w:tcMar>
              <w:top w:w="10" w:type="dxa"/>
              <w:left w:w="10" w:type="dxa"/>
              <w:bottom w:w="0" w:type="dxa"/>
              <w:right w:w="10" w:type="dxa"/>
            </w:tcMar>
            <w:hideMark/>
          </w:tcPr>
          <w:p w:rsidR="00A54561" w:rsidRPr="004053AA" w:rsidRDefault="00A54561" w:rsidP="006928A7">
            <w:pPr>
              <w:jc w:val="right"/>
              <w:textAlignment w:val="top"/>
              <w:rPr>
                <w:rFonts w:ascii="Tahoma" w:hAnsi="Tahoma" w:cs="Tahoma"/>
                <w:sz w:val="18"/>
                <w:szCs w:val="18"/>
              </w:rPr>
            </w:pPr>
            <w:r w:rsidRPr="004053AA">
              <w:rPr>
                <w:rFonts w:ascii="Tahoma" w:hAnsi="Tahoma" w:cs="Tahoma"/>
                <w:kern w:val="24"/>
                <w:sz w:val="18"/>
                <w:szCs w:val="18"/>
              </w:rPr>
              <w:t>98,68</w:t>
            </w:r>
          </w:p>
        </w:tc>
      </w:tr>
      <w:tr w:rsidR="00A54561" w:rsidRPr="004053AA" w:rsidTr="00AF2D05">
        <w:trPr>
          <w:trHeight w:val="987"/>
        </w:trPr>
        <w:tc>
          <w:tcPr>
            <w:tcW w:w="473" w:type="dxa"/>
            <w:shd w:val="clear" w:color="auto" w:fill="FFFFFF"/>
            <w:tcMar>
              <w:top w:w="10" w:type="dxa"/>
              <w:left w:w="10" w:type="dxa"/>
              <w:bottom w:w="0" w:type="dxa"/>
              <w:right w:w="10" w:type="dxa"/>
            </w:tcMar>
            <w:hideMark/>
          </w:tcPr>
          <w:p w:rsidR="00A54561" w:rsidRPr="004053AA" w:rsidRDefault="00A54561" w:rsidP="006928A7">
            <w:pPr>
              <w:jc w:val="center"/>
              <w:textAlignment w:val="top"/>
              <w:rPr>
                <w:rFonts w:ascii="Tahoma" w:hAnsi="Tahoma" w:cs="Tahoma"/>
                <w:sz w:val="18"/>
                <w:szCs w:val="18"/>
              </w:rPr>
            </w:pPr>
            <w:r w:rsidRPr="004053AA">
              <w:rPr>
                <w:rFonts w:ascii="Tahoma" w:hAnsi="Tahoma" w:cs="Tahoma"/>
                <w:b/>
                <w:bCs/>
                <w:kern w:val="24"/>
                <w:sz w:val="18"/>
                <w:szCs w:val="18"/>
              </w:rPr>
              <w:t>4</w:t>
            </w:r>
          </w:p>
        </w:tc>
        <w:tc>
          <w:tcPr>
            <w:tcW w:w="2327" w:type="dxa"/>
            <w:shd w:val="clear" w:color="auto" w:fill="FFFFFF"/>
            <w:tcMar>
              <w:top w:w="10" w:type="dxa"/>
              <w:left w:w="10" w:type="dxa"/>
              <w:bottom w:w="0" w:type="dxa"/>
              <w:right w:w="10" w:type="dxa"/>
            </w:tcMar>
            <w:hideMark/>
          </w:tcPr>
          <w:p w:rsidR="00A54561" w:rsidRPr="004053AA" w:rsidRDefault="00A54561" w:rsidP="006928A7">
            <w:pPr>
              <w:jc w:val="both"/>
              <w:textAlignment w:val="top"/>
              <w:rPr>
                <w:rFonts w:ascii="Tahoma" w:hAnsi="Tahoma" w:cs="Tahoma"/>
                <w:sz w:val="18"/>
                <w:szCs w:val="18"/>
              </w:rPr>
            </w:pPr>
            <w:r w:rsidRPr="004053AA">
              <w:rPr>
                <w:rFonts w:ascii="Tahoma" w:hAnsi="Tahoma" w:cs="Tahoma"/>
                <w:kern w:val="24"/>
                <w:sz w:val="18"/>
                <w:szCs w:val="18"/>
                <w:lang w:val="fi-FI"/>
              </w:rPr>
              <w:t>Program Pembinaan Penempatan Tenaga Kerja dan Perluasan Kesempatan Kerja</w:t>
            </w:r>
          </w:p>
        </w:tc>
        <w:tc>
          <w:tcPr>
            <w:tcW w:w="1350" w:type="dxa"/>
            <w:shd w:val="clear" w:color="auto" w:fill="FFFFFF"/>
            <w:tcMar>
              <w:top w:w="10" w:type="dxa"/>
              <w:left w:w="10" w:type="dxa"/>
              <w:bottom w:w="0" w:type="dxa"/>
              <w:right w:w="10" w:type="dxa"/>
            </w:tcMar>
            <w:hideMark/>
          </w:tcPr>
          <w:p w:rsidR="00A54561" w:rsidRPr="004053AA" w:rsidRDefault="00A54561" w:rsidP="006928A7">
            <w:pPr>
              <w:jc w:val="right"/>
              <w:textAlignment w:val="top"/>
              <w:rPr>
                <w:rFonts w:ascii="Tahoma" w:hAnsi="Tahoma" w:cs="Tahoma"/>
                <w:sz w:val="18"/>
                <w:szCs w:val="18"/>
              </w:rPr>
            </w:pPr>
            <w:r w:rsidRPr="004053AA">
              <w:rPr>
                <w:rFonts w:ascii="Tahoma" w:hAnsi="Tahoma" w:cs="Tahoma"/>
                <w:kern w:val="24"/>
                <w:sz w:val="18"/>
                <w:szCs w:val="18"/>
              </w:rPr>
              <w:t>431.311.000</w:t>
            </w:r>
          </w:p>
        </w:tc>
        <w:tc>
          <w:tcPr>
            <w:tcW w:w="1260" w:type="dxa"/>
            <w:shd w:val="clear" w:color="auto" w:fill="FFFFFF"/>
            <w:tcMar>
              <w:top w:w="10" w:type="dxa"/>
              <w:left w:w="10" w:type="dxa"/>
              <w:bottom w:w="0" w:type="dxa"/>
              <w:right w:w="10" w:type="dxa"/>
            </w:tcMar>
            <w:hideMark/>
          </w:tcPr>
          <w:p w:rsidR="00A54561" w:rsidRPr="004053AA" w:rsidRDefault="00A54561" w:rsidP="004528D8">
            <w:pPr>
              <w:jc w:val="center"/>
              <w:textAlignment w:val="top"/>
              <w:rPr>
                <w:rFonts w:ascii="Tahoma" w:hAnsi="Tahoma" w:cs="Tahoma"/>
                <w:sz w:val="18"/>
                <w:szCs w:val="18"/>
              </w:rPr>
            </w:pPr>
            <w:r w:rsidRPr="004053AA">
              <w:rPr>
                <w:rFonts w:ascii="Tahoma" w:hAnsi="Tahoma" w:cs="Tahoma"/>
                <w:kern w:val="24"/>
                <w:sz w:val="18"/>
                <w:szCs w:val="18"/>
              </w:rPr>
              <w:t>0</w:t>
            </w:r>
            <w:bookmarkStart w:id="0" w:name="_GoBack"/>
            <w:bookmarkEnd w:id="0"/>
          </w:p>
        </w:tc>
        <w:tc>
          <w:tcPr>
            <w:tcW w:w="1350" w:type="dxa"/>
            <w:shd w:val="clear" w:color="auto" w:fill="FFFFFF"/>
            <w:tcMar>
              <w:top w:w="10" w:type="dxa"/>
              <w:left w:w="10" w:type="dxa"/>
              <w:bottom w:w="0" w:type="dxa"/>
              <w:right w:w="10" w:type="dxa"/>
            </w:tcMar>
            <w:hideMark/>
          </w:tcPr>
          <w:p w:rsidR="00A54561" w:rsidRPr="004053AA" w:rsidRDefault="00A54561" w:rsidP="006928A7">
            <w:pPr>
              <w:jc w:val="right"/>
              <w:textAlignment w:val="top"/>
              <w:rPr>
                <w:rFonts w:ascii="Tahoma" w:hAnsi="Tahoma" w:cs="Tahoma"/>
                <w:sz w:val="18"/>
                <w:szCs w:val="18"/>
              </w:rPr>
            </w:pPr>
            <w:r w:rsidRPr="004053AA">
              <w:rPr>
                <w:rFonts w:ascii="Tahoma" w:hAnsi="Tahoma" w:cs="Tahoma"/>
                <w:kern w:val="24"/>
                <w:sz w:val="18"/>
                <w:szCs w:val="18"/>
              </w:rPr>
              <w:t>431.311.000</w:t>
            </w:r>
          </w:p>
        </w:tc>
        <w:tc>
          <w:tcPr>
            <w:tcW w:w="810" w:type="dxa"/>
            <w:shd w:val="clear" w:color="auto" w:fill="FFFFFF"/>
            <w:tcMar>
              <w:top w:w="10" w:type="dxa"/>
              <w:left w:w="10" w:type="dxa"/>
              <w:bottom w:w="0" w:type="dxa"/>
              <w:right w:w="10" w:type="dxa"/>
            </w:tcMar>
            <w:hideMark/>
          </w:tcPr>
          <w:p w:rsidR="00A54561" w:rsidRPr="004053AA" w:rsidRDefault="00A54561" w:rsidP="006928A7">
            <w:pPr>
              <w:jc w:val="right"/>
              <w:textAlignment w:val="top"/>
              <w:rPr>
                <w:rFonts w:ascii="Tahoma" w:hAnsi="Tahoma" w:cs="Tahoma"/>
                <w:sz w:val="18"/>
                <w:szCs w:val="18"/>
              </w:rPr>
            </w:pPr>
            <w:r w:rsidRPr="004053AA">
              <w:rPr>
                <w:rFonts w:ascii="Tahoma" w:hAnsi="Tahoma" w:cs="Tahoma"/>
                <w:kern w:val="24"/>
                <w:sz w:val="18"/>
                <w:szCs w:val="18"/>
              </w:rPr>
              <w:t>100</w:t>
            </w:r>
          </w:p>
        </w:tc>
        <w:tc>
          <w:tcPr>
            <w:tcW w:w="1350" w:type="dxa"/>
            <w:shd w:val="clear" w:color="auto" w:fill="FFFFFF"/>
            <w:tcMar>
              <w:top w:w="10" w:type="dxa"/>
              <w:left w:w="10" w:type="dxa"/>
              <w:bottom w:w="0" w:type="dxa"/>
              <w:right w:w="10" w:type="dxa"/>
            </w:tcMar>
            <w:hideMark/>
          </w:tcPr>
          <w:p w:rsidR="00A54561" w:rsidRPr="004053AA" w:rsidRDefault="00A54561" w:rsidP="006928A7">
            <w:pPr>
              <w:jc w:val="right"/>
              <w:textAlignment w:val="top"/>
              <w:rPr>
                <w:rFonts w:ascii="Tahoma" w:hAnsi="Tahoma" w:cs="Tahoma"/>
                <w:sz w:val="18"/>
                <w:szCs w:val="18"/>
              </w:rPr>
            </w:pPr>
            <w:r w:rsidRPr="004053AA">
              <w:rPr>
                <w:rFonts w:ascii="Tahoma" w:hAnsi="Tahoma" w:cs="Tahoma"/>
                <w:kern w:val="24"/>
                <w:sz w:val="18"/>
                <w:szCs w:val="18"/>
              </w:rPr>
              <w:t>402.605.900</w:t>
            </w:r>
          </w:p>
        </w:tc>
        <w:tc>
          <w:tcPr>
            <w:tcW w:w="540" w:type="dxa"/>
            <w:shd w:val="clear" w:color="auto" w:fill="FFFFFF"/>
            <w:tcMar>
              <w:top w:w="10" w:type="dxa"/>
              <w:left w:w="10" w:type="dxa"/>
              <w:bottom w:w="0" w:type="dxa"/>
              <w:right w:w="10" w:type="dxa"/>
            </w:tcMar>
            <w:hideMark/>
          </w:tcPr>
          <w:p w:rsidR="00A54561" w:rsidRPr="004053AA" w:rsidRDefault="00A54561" w:rsidP="006928A7">
            <w:pPr>
              <w:jc w:val="right"/>
              <w:textAlignment w:val="top"/>
              <w:rPr>
                <w:rFonts w:ascii="Tahoma" w:hAnsi="Tahoma" w:cs="Tahoma"/>
                <w:sz w:val="18"/>
                <w:szCs w:val="18"/>
              </w:rPr>
            </w:pPr>
            <w:r w:rsidRPr="004053AA">
              <w:rPr>
                <w:rFonts w:ascii="Tahoma" w:hAnsi="Tahoma" w:cs="Tahoma"/>
                <w:kern w:val="24"/>
                <w:sz w:val="18"/>
                <w:szCs w:val="18"/>
              </w:rPr>
              <w:t>93,34</w:t>
            </w:r>
          </w:p>
        </w:tc>
      </w:tr>
      <w:tr w:rsidR="00A54561" w:rsidRPr="004053AA" w:rsidTr="00AF2D05">
        <w:trPr>
          <w:trHeight w:val="987"/>
        </w:trPr>
        <w:tc>
          <w:tcPr>
            <w:tcW w:w="473" w:type="dxa"/>
            <w:shd w:val="clear" w:color="auto" w:fill="FFFFFF"/>
            <w:tcMar>
              <w:top w:w="10" w:type="dxa"/>
              <w:left w:w="10" w:type="dxa"/>
              <w:bottom w:w="0" w:type="dxa"/>
              <w:right w:w="10" w:type="dxa"/>
            </w:tcMar>
            <w:hideMark/>
          </w:tcPr>
          <w:p w:rsidR="00A54561" w:rsidRPr="004053AA" w:rsidRDefault="00A54561" w:rsidP="006928A7">
            <w:pPr>
              <w:jc w:val="center"/>
              <w:textAlignment w:val="top"/>
              <w:rPr>
                <w:rFonts w:ascii="Tahoma" w:hAnsi="Tahoma" w:cs="Tahoma"/>
                <w:sz w:val="18"/>
                <w:szCs w:val="18"/>
              </w:rPr>
            </w:pPr>
            <w:r w:rsidRPr="004053AA">
              <w:rPr>
                <w:rFonts w:ascii="Tahoma" w:hAnsi="Tahoma" w:cs="Tahoma"/>
                <w:b/>
                <w:bCs/>
                <w:kern w:val="24"/>
                <w:sz w:val="18"/>
                <w:szCs w:val="18"/>
              </w:rPr>
              <w:t>5</w:t>
            </w:r>
          </w:p>
        </w:tc>
        <w:tc>
          <w:tcPr>
            <w:tcW w:w="2327" w:type="dxa"/>
            <w:shd w:val="clear" w:color="auto" w:fill="FFFFFF"/>
            <w:tcMar>
              <w:top w:w="10" w:type="dxa"/>
              <w:left w:w="10" w:type="dxa"/>
              <w:bottom w:w="0" w:type="dxa"/>
              <w:right w:w="10" w:type="dxa"/>
            </w:tcMar>
            <w:hideMark/>
          </w:tcPr>
          <w:p w:rsidR="00A54561" w:rsidRPr="004053AA" w:rsidRDefault="00A54561" w:rsidP="006928A7">
            <w:pPr>
              <w:jc w:val="both"/>
              <w:textAlignment w:val="top"/>
              <w:rPr>
                <w:rFonts w:ascii="Tahoma" w:hAnsi="Tahoma" w:cs="Tahoma"/>
                <w:sz w:val="18"/>
                <w:szCs w:val="18"/>
              </w:rPr>
            </w:pPr>
            <w:r w:rsidRPr="004053AA">
              <w:rPr>
                <w:rFonts w:ascii="Tahoma" w:hAnsi="Tahoma" w:cs="Tahoma"/>
                <w:kern w:val="24"/>
                <w:sz w:val="18"/>
                <w:szCs w:val="18"/>
              </w:rPr>
              <w:t>Program Penyiapan Kawasan dan Pembangunan Pemukiman Transmigrasi</w:t>
            </w:r>
          </w:p>
        </w:tc>
        <w:tc>
          <w:tcPr>
            <w:tcW w:w="1350" w:type="dxa"/>
            <w:shd w:val="clear" w:color="auto" w:fill="FFFFFF"/>
            <w:tcMar>
              <w:top w:w="10" w:type="dxa"/>
              <w:left w:w="10" w:type="dxa"/>
              <w:bottom w:w="0" w:type="dxa"/>
              <w:right w:w="10" w:type="dxa"/>
            </w:tcMar>
            <w:hideMark/>
          </w:tcPr>
          <w:p w:rsidR="00A54561" w:rsidRPr="004053AA" w:rsidRDefault="00A54561" w:rsidP="004528D8">
            <w:pPr>
              <w:jc w:val="center"/>
              <w:textAlignment w:val="top"/>
              <w:rPr>
                <w:rFonts w:ascii="Tahoma" w:hAnsi="Tahoma" w:cs="Tahoma"/>
                <w:sz w:val="18"/>
                <w:szCs w:val="18"/>
              </w:rPr>
            </w:pPr>
            <w:r w:rsidRPr="004053AA">
              <w:rPr>
                <w:rFonts w:ascii="Tahoma" w:hAnsi="Tahoma" w:cs="Tahoma"/>
                <w:kern w:val="24"/>
                <w:sz w:val="18"/>
                <w:szCs w:val="18"/>
              </w:rPr>
              <w:t>0</w:t>
            </w:r>
          </w:p>
        </w:tc>
        <w:tc>
          <w:tcPr>
            <w:tcW w:w="1260" w:type="dxa"/>
            <w:shd w:val="clear" w:color="auto" w:fill="FFFFFF"/>
            <w:tcMar>
              <w:top w:w="10" w:type="dxa"/>
              <w:left w:w="10" w:type="dxa"/>
              <w:bottom w:w="0" w:type="dxa"/>
              <w:right w:w="10" w:type="dxa"/>
            </w:tcMar>
            <w:hideMark/>
          </w:tcPr>
          <w:p w:rsidR="00A54561" w:rsidRPr="004053AA" w:rsidRDefault="00A54561" w:rsidP="006928A7">
            <w:pPr>
              <w:jc w:val="right"/>
              <w:textAlignment w:val="top"/>
              <w:rPr>
                <w:rFonts w:ascii="Tahoma" w:hAnsi="Tahoma" w:cs="Tahoma"/>
                <w:sz w:val="18"/>
                <w:szCs w:val="18"/>
              </w:rPr>
            </w:pPr>
            <w:r w:rsidRPr="004053AA">
              <w:rPr>
                <w:rFonts w:ascii="Tahoma" w:hAnsi="Tahoma" w:cs="Tahoma"/>
                <w:kern w:val="24"/>
                <w:sz w:val="18"/>
                <w:szCs w:val="18"/>
              </w:rPr>
              <w:t>946.600.000</w:t>
            </w:r>
          </w:p>
        </w:tc>
        <w:tc>
          <w:tcPr>
            <w:tcW w:w="1350" w:type="dxa"/>
            <w:shd w:val="clear" w:color="auto" w:fill="FFFFFF"/>
            <w:tcMar>
              <w:top w:w="10" w:type="dxa"/>
              <w:left w:w="10" w:type="dxa"/>
              <w:bottom w:w="0" w:type="dxa"/>
              <w:right w:w="10" w:type="dxa"/>
            </w:tcMar>
            <w:hideMark/>
          </w:tcPr>
          <w:p w:rsidR="00A54561" w:rsidRPr="004053AA" w:rsidRDefault="00A54561" w:rsidP="006928A7">
            <w:pPr>
              <w:jc w:val="right"/>
              <w:textAlignment w:val="top"/>
              <w:rPr>
                <w:rFonts w:ascii="Tahoma" w:hAnsi="Tahoma" w:cs="Tahoma"/>
                <w:sz w:val="18"/>
                <w:szCs w:val="18"/>
              </w:rPr>
            </w:pPr>
            <w:r w:rsidRPr="004053AA">
              <w:rPr>
                <w:rFonts w:ascii="Tahoma" w:hAnsi="Tahoma" w:cs="Tahoma"/>
                <w:kern w:val="24"/>
                <w:sz w:val="18"/>
                <w:szCs w:val="18"/>
              </w:rPr>
              <w:t>946.600.000</w:t>
            </w:r>
          </w:p>
        </w:tc>
        <w:tc>
          <w:tcPr>
            <w:tcW w:w="810" w:type="dxa"/>
            <w:shd w:val="clear" w:color="auto" w:fill="FFFFFF"/>
            <w:tcMar>
              <w:top w:w="10" w:type="dxa"/>
              <w:left w:w="10" w:type="dxa"/>
              <w:bottom w:w="0" w:type="dxa"/>
              <w:right w:w="10" w:type="dxa"/>
            </w:tcMar>
            <w:hideMark/>
          </w:tcPr>
          <w:p w:rsidR="00A54561" w:rsidRPr="004053AA" w:rsidRDefault="00A54561" w:rsidP="006928A7">
            <w:pPr>
              <w:jc w:val="right"/>
              <w:textAlignment w:val="top"/>
              <w:rPr>
                <w:rFonts w:ascii="Tahoma" w:hAnsi="Tahoma" w:cs="Tahoma"/>
                <w:sz w:val="18"/>
                <w:szCs w:val="18"/>
              </w:rPr>
            </w:pPr>
            <w:r w:rsidRPr="004053AA">
              <w:rPr>
                <w:rFonts w:ascii="Tahoma" w:hAnsi="Tahoma" w:cs="Tahoma"/>
                <w:kern w:val="24"/>
                <w:sz w:val="18"/>
                <w:szCs w:val="18"/>
              </w:rPr>
              <w:t>100</w:t>
            </w:r>
          </w:p>
        </w:tc>
        <w:tc>
          <w:tcPr>
            <w:tcW w:w="1350" w:type="dxa"/>
            <w:shd w:val="clear" w:color="auto" w:fill="FFFFFF"/>
            <w:tcMar>
              <w:top w:w="10" w:type="dxa"/>
              <w:left w:w="10" w:type="dxa"/>
              <w:bottom w:w="0" w:type="dxa"/>
              <w:right w:w="10" w:type="dxa"/>
            </w:tcMar>
            <w:hideMark/>
          </w:tcPr>
          <w:p w:rsidR="00A54561" w:rsidRPr="004053AA" w:rsidRDefault="00A54561" w:rsidP="006928A7">
            <w:pPr>
              <w:jc w:val="right"/>
              <w:textAlignment w:val="top"/>
              <w:rPr>
                <w:rFonts w:ascii="Tahoma" w:hAnsi="Tahoma" w:cs="Tahoma"/>
                <w:sz w:val="18"/>
                <w:szCs w:val="18"/>
              </w:rPr>
            </w:pPr>
            <w:r w:rsidRPr="004053AA">
              <w:rPr>
                <w:rFonts w:ascii="Tahoma" w:hAnsi="Tahoma" w:cs="Tahoma"/>
                <w:kern w:val="24"/>
                <w:sz w:val="18"/>
                <w:szCs w:val="18"/>
              </w:rPr>
              <w:t>927.668.000</w:t>
            </w:r>
          </w:p>
        </w:tc>
        <w:tc>
          <w:tcPr>
            <w:tcW w:w="540" w:type="dxa"/>
            <w:shd w:val="clear" w:color="auto" w:fill="FFFFFF"/>
            <w:tcMar>
              <w:top w:w="10" w:type="dxa"/>
              <w:left w:w="10" w:type="dxa"/>
              <w:bottom w:w="0" w:type="dxa"/>
              <w:right w:w="10" w:type="dxa"/>
            </w:tcMar>
            <w:hideMark/>
          </w:tcPr>
          <w:p w:rsidR="00A54561" w:rsidRPr="004053AA" w:rsidRDefault="00A54561" w:rsidP="006928A7">
            <w:pPr>
              <w:jc w:val="right"/>
              <w:textAlignment w:val="top"/>
              <w:rPr>
                <w:rFonts w:ascii="Tahoma" w:hAnsi="Tahoma" w:cs="Tahoma"/>
                <w:sz w:val="18"/>
                <w:szCs w:val="18"/>
              </w:rPr>
            </w:pPr>
            <w:r w:rsidRPr="004053AA">
              <w:rPr>
                <w:rFonts w:ascii="Tahoma" w:hAnsi="Tahoma" w:cs="Tahoma"/>
                <w:kern w:val="24"/>
                <w:sz w:val="18"/>
                <w:szCs w:val="18"/>
              </w:rPr>
              <w:t>98,00</w:t>
            </w:r>
          </w:p>
        </w:tc>
      </w:tr>
      <w:tr w:rsidR="00A54561" w:rsidRPr="004053AA" w:rsidTr="00AF2D05">
        <w:trPr>
          <w:trHeight w:val="845"/>
        </w:trPr>
        <w:tc>
          <w:tcPr>
            <w:tcW w:w="473" w:type="dxa"/>
            <w:shd w:val="clear" w:color="auto" w:fill="FFFFFF"/>
            <w:tcMar>
              <w:top w:w="10" w:type="dxa"/>
              <w:left w:w="10" w:type="dxa"/>
              <w:bottom w:w="0" w:type="dxa"/>
              <w:right w:w="10" w:type="dxa"/>
            </w:tcMar>
            <w:hideMark/>
          </w:tcPr>
          <w:p w:rsidR="00A54561" w:rsidRPr="004053AA" w:rsidRDefault="00A54561" w:rsidP="006928A7">
            <w:pPr>
              <w:jc w:val="center"/>
              <w:textAlignment w:val="top"/>
              <w:rPr>
                <w:rFonts w:ascii="Tahoma" w:hAnsi="Tahoma" w:cs="Tahoma"/>
                <w:sz w:val="18"/>
                <w:szCs w:val="18"/>
              </w:rPr>
            </w:pPr>
            <w:r w:rsidRPr="004053AA">
              <w:rPr>
                <w:rFonts w:ascii="Tahoma" w:hAnsi="Tahoma" w:cs="Tahoma"/>
                <w:b/>
                <w:bCs/>
                <w:kern w:val="24"/>
                <w:sz w:val="18"/>
                <w:szCs w:val="18"/>
              </w:rPr>
              <w:t>6</w:t>
            </w:r>
          </w:p>
        </w:tc>
        <w:tc>
          <w:tcPr>
            <w:tcW w:w="2327" w:type="dxa"/>
            <w:shd w:val="clear" w:color="auto" w:fill="FFFFFF"/>
            <w:tcMar>
              <w:top w:w="10" w:type="dxa"/>
              <w:left w:w="10" w:type="dxa"/>
              <w:bottom w:w="0" w:type="dxa"/>
              <w:right w:w="10" w:type="dxa"/>
            </w:tcMar>
            <w:hideMark/>
          </w:tcPr>
          <w:p w:rsidR="00A54561" w:rsidRPr="004053AA" w:rsidRDefault="00A54561" w:rsidP="006928A7">
            <w:pPr>
              <w:jc w:val="both"/>
              <w:textAlignment w:val="top"/>
              <w:rPr>
                <w:rFonts w:ascii="Tahoma" w:hAnsi="Tahoma" w:cs="Tahoma"/>
                <w:sz w:val="18"/>
                <w:szCs w:val="18"/>
              </w:rPr>
            </w:pPr>
            <w:r w:rsidRPr="004053AA">
              <w:rPr>
                <w:rFonts w:ascii="Tahoma" w:hAnsi="Tahoma" w:cs="Tahoma"/>
                <w:kern w:val="24"/>
                <w:sz w:val="18"/>
                <w:szCs w:val="18"/>
              </w:rPr>
              <w:t xml:space="preserve">Program Pembangunan dan Pengembangan Kawasan Transmigrasi </w:t>
            </w:r>
          </w:p>
        </w:tc>
        <w:tc>
          <w:tcPr>
            <w:tcW w:w="1350" w:type="dxa"/>
            <w:shd w:val="clear" w:color="auto" w:fill="FFFFFF"/>
            <w:tcMar>
              <w:top w:w="10" w:type="dxa"/>
              <w:left w:w="10" w:type="dxa"/>
              <w:bottom w:w="0" w:type="dxa"/>
              <w:right w:w="10" w:type="dxa"/>
            </w:tcMar>
            <w:hideMark/>
          </w:tcPr>
          <w:p w:rsidR="00A54561" w:rsidRPr="004053AA" w:rsidRDefault="00A54561" w:rsidP="004528D8">
            <w:pPr>
              <w:jc w:val="center"/>
              <w:textAlignment w:val="top"/>
              <w:rPr>
                <w:rFonts w:ascii="Tahoma" w:hAnsi="Tahoma" w:cs="Tahoma"/>
                <w:sz w:val="18"/>
                <w:szCs w:val="18"/>
              </w:rPr>
            </w:pPr>
            <w:r w:rsidRPr="004053AA">
              <w:rPr>
                <w:rFonts w:ascii="Tahoma" w:hAnsi="Tahoma" w:cs="Tahoma"/>
                <w:kern w:val="24"/>
                <w:sz w:val="18"/>
                <w:szCs w:val="18"/>
              </w:rPr>
              <w:t>0</w:t>
            </w:r>
          </w:p>
        </w:tc>
        <w:tc>
          <w:tcPr>
            <w:tcW w:w="1260" w:type="dxa"/>
            <w:shd w:val="clear" w:color="auto" w:fill="FFFFFF"/>
            <w:tcMar>
              <w:top w:w="10" w:type="dxa"/>
              <w:left w:w="10" w:type="dxa"/>
              <w:bottom w:w="0" w:type="dxa"/>
              <w:right w:w="10" w:type="dxa"/>
            </w:tcMar>
            <w:hideMark/>
          </w:tcPr>
          <w:p w:rsidR="00A54561" w:rsidRPr="004053AA" w:rsidRDefault="00A54561" w:rsidP="006928A7">
            <w:pPr>
              <w:jc w:val="right"/>
              <w:textAlignment w:val="top"/>
              <w:rPr>
                <w:rFonts w:ascii="Tahoma" w:hAnsi="Tahoma" w:cs="Tahoma"/>
                <w:sz w:val="18"/>
                <w:szCs w:val="18"/>
              </w:rPr>
            </w:pPr>
            <w:r w:rsidRPr="004053AA">
              <w:rPr>
                <w:rFonts w:ascii="Tahoma" w:hAnsi="Tahoma" w:cs="Tahoma"/>
                <w:kern w:val="24"/>
                <w:sz w:val="18"/>
                <w:szCs w:val="18"/>
              </w:rPr>
              <w:t>2.050.236.000</w:t>
            </w:r>
          </w:p>
        </w:tc>
        <w:tc>
          <w:tcPr>
            <w:tcW w:w="1350" w:type="dxa"/>
            <w:shd w:val="clear" w:color="auto" w:fill="FFFFFF"/>
            <w:tcMar>
              <w:top w:w="10" w:type="dxa"/>
              <w:left w:w="10" w:type="dxa"/>
              <w:bottom w:w="0" w:type="dxa"/>
              <w:right w:w="10" w:type="dxa"/>
            </w:tcMar>
            <w:hideMark/>
          </w:tcPr>
          <w:p w:rsidR="00A54561" w:rsidRPr="004053AA" w:rsidRDefault="00A54561" w:rsidP="006928A7">
            <w:pPr>
              <w:jc w:val="right"/>
              <w:textAlignment w:val="top"/>
              <w:rPr>
                <w:rFonts w:ascii="Tahoma" w:hAnsi="Tahoma" w:cs="Tahoma"/>
                <w:sz w:val="18"/>
                <w:szCs w:val="18"/>
              </w:rPr>
            </w:pPr>
            <w:r w:rsidRPr="004053AA">
              <w:rPr>
                <w:rFonts w:ascii="Tahoma" w:hAnsi="Tahoma" w:cs="Tahoma"/>
                <w:kern w:val="24"/>
                <w:sz w:val="18"/>
                <w:szCs w:val="18"/>
              </w:rPr>
              <w:t>2.050.236.000</w:t>
            </w:r>
          </w:p>
        </w:tc>
        <w:tc>
          <w:tcPr>
            <w:tcW w:w="810" w:type="dxa"/>
            <w:shd w:val="clear" w:color="auto" w:fill="FFFFFF"/>
            <w:tcMar>
              <w:top w:w="10" w:type="dxa"/>
              <w:left w:w="10" w:type="dxa"/>
              <w:bottom w:w="0" w:type="dxa"/>
              <w:right w:w="10" w:type="dxa"/>
            </w:tcMar>
            <w:hideMark/>
          </w:tcPr>
          <w:p w:rsidR="00A54561" w:rsidRPr="004053AA" w:rsidRDefault="00A54561" w:rsidP="006928A7">
            <w:pPr>
              <w:jc w:val="right"/>
              <w:textAlignment w:val="top"/>
              <w:rPr>
                <w:rFonts w:ascii="Tahoma" w:hAnsi="Tahoma" w:cs="Tahoma"/>
                <w:sz w:val="18"/>
                <w:szCs w:val="18"/>
              </w:rPr>
            </w:pPr>
            <w:r w:rsidRPr="004053AA">
              <w:rPr>
                <w:rFonts w:ascii="Tahoma" w:hAnsi="Tahoma" w:cs="Tahoma"/>
                <w:kern w:val="24"/>
                <w:sz w:val="18"/>
                <w:szCs w:val="18"/>
              </w:rPr>
              <w:t>100</w:t>
            </w:r>
          </w:p>
        </w:tc>
        <w:tc>
          <w:tcPr>
            <w:tcW w:w="1350" w:type="dxa"/>
            <w:shd w:val="clear" w:color="auto" w:fill="FFFFFF"/>
            <w:tcMar>
              <w:top w:w="10" w:type="dxa"/>
              <w:left w:w="10" w:type="dxa"/>
              <w:bottom w:w="0" w:type="dxa"/>
              <w:right w:w="10" w:type="dxa"/>
            </w:tcMar>
            <w:hideMark/>
          </w:tcPr>
          <w:p w:rsidR="00A54561" w:rsidRPr="004053AA" w:rsidRDefault="00A54561" w:rsidP="006928A7">
            <w:pPr>
              <w:jc w:val="right"/>
              <w:textAlignment w:val="top"/>
              <w:rPr>
                <w:rFonts w:ascii="Tahoma" w:hAnsi="Tahoma" w:cs="Tahoma"/>
                <w:sz w:val="18"/>
                <w:szCs w:val="18"/>
              </w:rPr>
            </w:pPr>
            <w:r w:rsidRPr="004053AA">
              <w:rPr>
                <w:rFonts w:ascii="Tahoma" w:hAnsi="Tahoma" w:cs="Tahoma"/>
                <w:kern w:val="24"/>
                <w:sz w:val="18"/>
                <w:szCs w:val="18"/>
              </w:rPr>
              <w:t>1.978.477.740</w:t>
            </w:r>
          </w:p>
        </w:tc>
        <w:tc>
          <w:tcPr>
            <w:tcW w:w="540" w:type="dxa"/>
            <w:shd w:val="clear" w:color="auto" w:fill="FFFFFF"/>
            <w:tcMar>
              <w:top w:w="10" w:type="dxa"/>
              <w:left w:w="10" w:type="dxa"/>
              <w:bottom w:w="0" w:type="dxa"/>
              <w:right w:w="10" w:type="dxa"/>
            </w:tcMar>
            <w:hideMark/>
          </w:tcPr>
          <w:p w:rsidR="00A54561" w:rsidRPr="004053AA" w:rsidRDefault="00A54561" w:rsidP="006928A7">
            <w:pPr>
              <w:jc w:val="right"/>
              <w:textAlignment w:val="top"/>
              <w:rPr>
                <w:rFonts w:ascii="Tahoma" w:hAnsi="Tahoma" w:cs="Tahoma"/>
                <w:sz w:val="18"/>
                <w:szCs w:val="18"/>
              </w:rPr>
            </w:pPr>
            <w:r w:rsidRPr="004053AA">
              <w:rPr>
                <w:rFonts w:ascii="Tahoma" w:hAnsi="Tahoma" w:cs="Tahoma"/>
                <w:kern w:val="24"/>
                <w:sz w:val="18"/>
                <w:szCs w:val="18"/>
              </w:rPr>
              <w:t>96,50</w:t>
            </w:r>
          </w:p>
        </w:tc>
      </w:tr>
      <w:tr w:rsidR="00A54561" w:rsidRPr="004053AA" w:rsidTr="00AF2D05">
        <w:trPr>
          <w:trHeight w:val="499"/>
        </w:trPr>
        <w:tc>
          <w:tcPr>
            <w:tcW w:w="473" w:type="dxa"/>
            <w:shd w:val="clear" w:color="auto" w:fill="FFFFFF"/>
            <w:tcMar>
              <w:top w:w="10" w:type="dxa"/>
              <w:left w:w="10" w:type="dxa"/>
              <w:bottom w:w="0" w:type="dxa"/>
              <w:right w:w="10" w:type="dxa"/>
            </w:tcMar>
            <w:hideMark/>
          </w:tcPr>
          <w:p w:rsidR="00A54561" w:rsidRPr="004053AA" w:rsidRDefault="00A54561" w:rsidP="006928A7">
            <w:pPr>
              <w:textAlignment w:val="top"/>
              <w:rPr>
                <w:rFonts w:ascii="Tahoma" w:hAnsi="Tahoma" w:cs="Tahoma"/>
                <w:sz w:val="18"/>
                <w:szCs w:val="18"/>
              </w:rPr>
            </w:pPr>
            <w:r w:rsidRPr="004053AA">
              <w:rPr>
                <w:rFonts w:ascii="Tahoma" w:hAnsi="Tahoma" w:cs="Tahoma"/>
                <w:b/>
                <w:bCs/>
                <w:kern w:val="24"/>
                <w:sz w:val="18"/>
                <w:szCs w:val="18"/>
              </w:rPr>
              <w:t> </w:t>
            </w:r>
          </w:p>
        </w:tc>
        <w:tc>
          <w:tcPr>
            <w:tcW w:w="2327" w:type="dxa"/>
            <w:shd w:val="clear" w:color="auto" w:fill="FFFFFF"/>
            <w:tcMar>
              <w:top w:w="10" w:type="dxa"/>
              <w:left w:w="10" w:type="dxa"/>
              <w:bottom w:w="0" w:type="dxa"/>
              <w:right w:w="10" w:type="dxa"/>
            </w:tcMar>
            <w:hideMark/>
          </w:tcPr>
          <w:p w:rsidR="00A54561" w:rsidRPr="004053AA" w:rsidRDefault="00A54561" w:rsidP="006928A7">
            <w:pPr>
              <w:jc w:val="both"/>
              <w:textAlignment w:val="top"/>
              <w:rPr>
                <w:rFonts w:ascii="Tahoma" w:hAnsi="Tahoma" w:cs="Tahoma"/>
                <w:sz w:val="18"/>
                <w:szCs w:val="18"/>
              </w:rPr>
            </w:pPr>
            <w:r w:rsidRPr="004053AA">
              <w:rPr>
                <w:rFonts w:ascii="Tahoma" w:hAnsi="Tahoma" w:cs="Tahoma"/>
                <w:kern w:val="24"/>
                <w:sz w:val="18"/>
                <w:szCs w:val="18"/>
              </w:rPr>
              <w:t>Jumlah Total</w:t>
            </w:r>
          </w:p>
        </w:tc>
        <w:tc>
          <w:tcPr>
            <w:tcW w:w="1350" w:type="dxa"/>
            <w:shd w:val="clear" w:color="auto" w:fill="FFFFFF"/>
            <w:tcMar>
              <w:top w:w="10" w:type="dxa"/>
              <w:left w:w="10" w:type="dxa"/>
              <w:bottom w:w="0" w:type="dxa"/>
              <w:right w:w="10" w:type="dxa"/>
            </w:tcMar>
            <w:hideMark/>
          </w:tcPr>
          <w:p w:rsidR="00A54561" w:rsidRPr="004053AA" w:rsidRDefault="00A54561" w:rsidP="006928A7">
            <w:pPr>
              <w:jc w:val="right"/>
              <w:textAlignment w:val="top"/>
              <w:rPr>
                <w:rFonts w:ascii="Tahoma" w:hAnsi="Tahoma" w:cs="Tahoma"/>
                <w:sz w:val="18"/>
                <w:szCs w:val="18"/>
              </w:rPr>
            </w:pPr>
            <w:r w:rsidRPr="004053AA">
              <w:rPr>
                <w:rFonts w:ascii="Tahoma" w:hAnsi="Tahoma" w:cs="Tahoma"/>
                <w:kern w:val="24"/>
                <w:sz w:val="18"/>
                <w:szCs w:val="18"/>
              </w:rPr>
              <w:t>10.697.428.000</w:t>
            </w:r>
          </w:p>
        </w:tc>
        <w:tc>
          <w:tcPr>
            <w:tcW w:w="1260" w:type="dxa"/>
            <w:shd w:val="clear" w:color="auto" w:fill="FFFFFF"/>
            <w:tcMar>
              <w:top w:w="10" w:type="dxa"/>
              <w:left w:w="10" w:type="dxa"/>
              <w:bottom w:w="0" w:type="dxa"/>
              <w:right w:w="10" w:type="dxa"/>
            </w:tcMar>
            <w:hideMark/>
          </w:tcPr>
          <w:p w:rsidR="00A54561" w:rsidRPr="004053AA" w:rsidRDefault="00A54561" w:rsidP="006928A7">
            <w:pPr>
              <w:jc w:val="right"/>
              <w:textAlignment w:val="top"/>
              <w:rPr>
                <w:rFonts w:ascii="Tahoma" w:hAnsi="Tahoma" w:cs="Tahoma"/>
                <w:sz w:val="18"/>
                <w:szCs w:val="18"/>
              </w:rPr>
            </w:pPr>
            <w:r w:rsidRPr="004053AA">
              <w:rPr>
                <w:rFonts w:ascii="Tahoma" w:hAnsi="Tahoma" w:cs="Tahoma"/>
                <w:kern w:val="24"/>
                <w:sz w:val="18"/>
                <w:szCs w:val="18"/>
              </w:rPr>
              <w:t>2.996.836.000</w:t>
            </w:r>
          </w:p>
        </w:tc>
        <w:tc>
          <w:tcPr>
            <w:tcW w:w="1350" w:type="dxa"/>
            <w:shd w:val="clear" w:color="auto" w:fill="FFFFFF"/>
            <w:tcMar>
              <w:top w:w="10" w:type="dxa"/>
              <w:left w:w="10" w:type="dxa"/>
              <w:bottom w:w="0" w:type="dxa"/>
              <w:right w:w="10" w:type="dxa"/>
            </w:tcMar>
            <w:hideMark/>
          </w:tcPr>
          <w:p w:rsidR="00A54561" w:rsidRPr="004053AA" w:rsidRDefault="00A54561" w:rsidP="006928A7">
            <w:pPr>
              <w:jc w:val="right"/>
              <w:textAlignment w:val="top"/>
              <w:rPr>
                <w:rFonts w:ascii="Tahoma" w:hAnsi="Tahoma" w:cs="Tahoma"/>
                <w:sz w:val="18"/>
                <w:szCs w:val="18"/>
              </w:rPr>
            </w:pPr>
            <w:r w:rsidRPr="004053AA">
              <w:rPr>
                <w:rFonts w:ascii="Tahoma" w:hAnsi="Tahoma" w:cs="Tahoma"/>
                <w:kern w:val="24"/>
                <w:sz w:val="18"/>
                <w:szCs w:val="18"/>
              </w:rPr>
              <w:t>13.694.264.000</w:t>
            </w:r>
          </w:p>
        </w:tc>
        <w:tc>
          <w:tcPr>
            <w:tcW w:w="810" w:type="dxa"/>
            <w:shd w:val="clear" w:color="auto" w:fill="FFFFFF"/>
            <w:tcMar>
              <w:top w:w="10" w:type="dxa"/>
              <w:left w:w="10" w:type="dxa"/>
              <w:bottom w:w="0" w:type="dxa"/>
              <w:right w:w="10" w:type="dxa"/>
            </w:tcMar>
            <w:hideMark/>
          </w:tcPr>
          <w:p w:rsidR="00A54561" w:rsidRPr="004053AA" w:rsidRDefault="00A54561" w:rsidP="006928A7">
            <w:pPr>
              <w:jc w:val="right"/>
              <w:textAlignment w:val="top"/>
              <w:rPr>
                <w:rFonts w:ascii="Tahoma" w:hAnsi="Tahoma" w:cs="Tahoma"/>
                <w:sz w:val="18"/>
                <w:szCs w:val="18"/>
              </w:rPr>
            </w:pPr>
            <w:r w:rsidRPr="004053AA">
              <w:rPr>
                <w:rFonts w:ascii="Tahoma" w:hAnsi="Tahoma" w:cs="Tahoma"/>
                <w:kern w:val="24"/>
                <w:sz w:val="18"/>
                <w:szCs w:val="18"/>
              </w:rPr>
              <w:t xml:space="preserve">   99,86 </w:t>
            </w:r>
          </w:p>
        </w:tc>
        <w:tc>
          <w:tcPr>
            <w:tcW w:w="1350" w:type="dxa"/>
            <w:shd w:val="clear" w:color="auto" w:fill="FFFFFF"/>
            <w:tcMar>
              <w:top w:w="10" w:type="dxa"/>
              <w:left w:w="10" w:type="dxa"/>
              <w:bottom w:w="0" w:type="dxa"/>
              <w:right w:w="10" w:type="dxa"/>
            </w:tcMar>
            <w:hideMark/>
          </w:tcPr>
          <w:p w:rsidR="00A54561" w:rsidRPr="004053AA" w:rsidRDefault="00A54561" w:rsidP="006928A7">
            <w:pPr>
              <w:jc w:val="right"/>
              <w:textAlignment w:val="top"/>
              <w:rPr>
                <w:rFonts w:ascii="Tahoma" w:hAnsi="Tahoma" w:cs="Tahoma"/>
                <w:sz w:val="18"/>
                <w:szCs w:val="18"/>
              </w:rPr>
            </w:pPr>
            <w:r w:rsidRPr="004053AA">
              <w:rPr>
                <w:rFonts w:ascii="Tahoma" w:hAnsi="Tahoma" w:cs="Tahoma"/>
                <w:kern w:val="24"/>
                <w:sz w:val="18"/>
                <w:szCs w:val="18"/>
              </w:rPr>
              <w:t>13.414.793.284</w:t>
            </w:r>
          </w:p>
        </w:tc>
        <w:tc>
          <w:tcPr>
            <w:tcW w:w="540" w:type="dxa"/>
            <w:shd w:val="clear" w:color="auto" w:fill="FFFFFF"/>
            <w:tcMar>
              <w:top w:w="10" w:type="dxa"/>
              <w:left w:w="10" w:type="dxa"/>
              <w:bottom w:w="0" w:type="dxa"/>
              <w:right w:w="10" w:type="dxa"/>
            </w:tcMar>
            <w:hideMark/>
          </w:tcPr>
          <w:p w:rsidR="00A54561" w:rsidRPr="004053AA" w:rsidRDefault="00A54561" w:rsidP="006928A7">
            <w:pPr>
              <w:jc w:val="right"/>
              <w:textAlignment w:val="top"/>
              <w:rPr>
                <w:rFonts w:ascii="Tahoma" w:hAnsi="Tahoma" w:cs="Tahoma"/>
                <w:sz w:val="18"/>
                <w:szCs w:val="18"/>
              </w:rPr>
            </w:pPr>
            <w:r w:rsidRPr="004053AA">
              <w:rPr>
                <w:rFonts w:ascii="Tahoma" w:hAnsi="Tahoma" w:cs="Tahoma"/>
                <w:kern w:val="24"/>
                <w:sz w:val="18"/>
                <w:szCs w:val="18"/>
              </w:rPr>
              <w:t>97,96</w:t>
            </w:r>
          </w:p>
        </w:tc>
      </w:tr>
    </w:tbl>
    <w:p w:rsidR="00C613DB" w:rsidRPr="000B2B9B" w:rsidRDefault="00C613DB" w:rsidP="00A54561">
      <w:pPr>
        <w:tabs>
          <w:tab w:val="left" w:pos="284"/>
        </w:tabs>
        <w:spacing w:line="360" w:lineRule="auto"/>
        <w:ind w:left="284"/>
        <w:jc w:val="both"/>
        <w:rPr>
          <w:rFonts w:ascii="Tahoma" w:hAnsi="Tahoma" w:cs="Tahoma"/>
          <w:sz w:val="22"/>
          <w:szCs w:val="22"/>
          <w:lang w:val="id-ID"/>
        </w:rPr>
      </w:pPr>
    </w:p>
    <w:sectPr w:rsidR="00C613DB" w:rsidRPr="000B2B9B" w:rsidSect="00C24865">
      <w:headerReference w:type="even" r:id="rId10"/>
      <w:headerReference w:type="default" r:id="rId11"/>
      <w:footerReference w:type="even" r:id="rId12"/>
      <w:footerReference w:type="default" r:id="rId13"/>
      <w:headerReference w:type="first" r:id="rId14"/>
      <w:footerReference w:type="first" r:id="rId15"/>
      <w:pgSz w:w="11907" w:h="16839"/>
      <w:pgMar w:top="1699" w:right="1440" w:bottom="1699" w:left="1282" w:header="850" w:footer="85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105C" w:rsidRDefault="0043105C">
      <w:r>
        <w:separator/>
      </w:r>
    </w:p>
  </w:endnote>
  <w:endnote w:type="continuationSeparator" w:id="0">
    <w:p w:rsidR="0043105C" w:rsidRDefault="00431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Berlin Sans FB">
    <w:panose1 w:val="020E0602020502020306"/>
    <w:charset w:val="00"/>
    <w:family w:val="swiss"/>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2925180"/>
      <w:docPartObj>
        <w:docPartGallery w:val="Page Numbers (Bottom of Page)"/>
        <w:docPartUnique/>
      </w:docPartObj>
    </w:sdtPr>
    <w:sdtEndPr/>
    <w:sdtContent>
      <w:p w:rsidR="0029619A" w:rsidRDefault="002C7D9F">
        <w:pPr>
          <w:pStyle w:val="Footer"/>
          <w:jc w:val="right"/>
        </w:pPr>
        <w:r>
          <w:rPr>
            <w:noProof/>
          </w:rPr>
          <mc:AlternateContent>
            <mc:Choice Requires="wps">
              <w:drawing>
                <wp:anchor distT="0" distB="0" distL="114300" distR="114300" simplePos="0" relativeHeight="251663360" behindDoc="1" locked="0" layoutInCell="1" allowOverlap="1">
                  <wp:simplePos x="0" y="0"/>
                  <wp:positionH relativeFrom="column">
                    <wp:posOffset>5252085</wp:posOffset>
                  </wp:positionH>
                  <wp:positionV relativeFrom="paragraph">
                    <wp:posOffset>-79375</wp:posOffset>
                  </wp:positionV>
                  <wp:extent cx="485140" cy="325755"/>
                  <wp:effectExtent l="80010" t="6350" r="15875" b="77470"/>
                  <wp:wrapNone/>
                  <wp:docPr id="3"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140" cy="325755"/>
                          </a:xfrm>
                          <a:prstGeom prst="homePlate">
                            <a:avLst>
                              <a:gd name="adj" fmla="val 37232"/>
                            </a:avLst>
                          </a:prstGeom>
                          <a:gradFill rotWithShape="0">
                            <a:gsLst>
                              <a:gs pos="0">
                                <a:schemeClr val="accent2">
                                  <a:lumMod val="60000"/>
                                  <a:lumOff val="40000"/>
                                </a:schemeClr>
                              </a:gs>
                              <a:gs pos="50000">
                                <a:schemeClr val="accent2">
                                  <a:lumMod val="20000"/>
                                  <a:lumOff val="80000"/>
                                </a:schemeClr>
                              </a:gs>
                              <a:gs pos="100000">
                                <a:schemeClr val="accent2">
                                  <a:lumMod val="60000"/>
                                  <a:lumOff val="40000"/>
                                </a:schemeClr>
                              </a:gs>
                            </a:gsLst>
                            <a:lin ang="18900000" scaled="1"/>
                          </a:gradFill>
                          <a:ln w="12700">
                            <a:solidFill>
                              <a:schemeClr val="accent2">
                                <a:lumMod val="60000"/>
                                <a:lumOff val="40000"/>
                              </a:schemeClr>
                            </a:solidFill>
                            <a:miter lim="800000"/>
                            <a:headEnd/>
                            <a:tailEnd/>
                          </a:ln>
                          <a:effectLst>
                            <a:outerShdw dist="107763" dir="8100000" algn="ctr" rotWithShape="0">
                              <a:schemeClr val="accent2">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32" o:spid="_x0000_s1026" type="#_x0000_t15" style="position:absolute;margin-left:413.55pt;margin-top:-6.25pt;width:38.2pt;height:25.6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" fillcolor="#d99594 [1941]" strokecolor="#d99594 [1941]" strokeweight="1pt">
                  <v:fill color2="#f2dbdb [661]" angle="135" focus="50%" type="gradient"/>
                  <v:shadow on="t" color="#622423 [1605]" opacity=".5" offset="-6pt,6pt"/>
                </v:shape>
              </w:pict>
            </mc:Fallback>
          </mc:AlternateContent>
        </w:r>
        <w:r w:rsidR="002E4193">
          <w:fldChar w:fldCharType="begin"/>
        </w:r>
        <w:r w:rsidR="002E4193">
          <w:instrText xml:space="preserve"> PAGE   \* MERGEFORMAT </w:instrText>
        </w:r>
        <w:r w:rsidR="002E4193">
          <w:fldChar w:fldCharType="separate"/>
        </w:r>
        <w:r w:rsidR="0011452F">
          <w:rPr>
            <w:noProof/>
          </w:rPr>
          <w:t>16</w:t>
        </w:r>
        <w:r w:rsidR="002E4193">
          <w:rPr>
            <w:noProof/>
          </w:rPr>
          <w:fldChar w:fldCharType="end"/>
        </w:r>
      </w:p>
    </w:sdtContent>
  </w:sdt>
  <w:p w:rsidR="001A1C1E" w:rsidRDefault="001A1C1E">
    <w:pPr>
      <w:pStyle w:val="Footer"/>
      <w:tabs>
        <w:tab w:val="clear" w:pos="4320"/>
      </w:tabs>
      <w:spacing w:before="240"/>
      <w:jc w:val="right"/>
      <w:rPr>
        <w:rFonts w:ascii="Comic Sans MS" w:hAnsi="Comic Sans MS" w:cs="Tahoma"/>
        <w:b/>
        <w:color w:val="002060"/>
        <w:sz w:val="18"/>
        <w:szCs w:val="18"/>
        <w:lang w:val="id-ID"/>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C1E" w:rsidRDefault="001A1C1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C1E" w:rsidRDefault="002C7D9F">
    <w:pPr>
      <w:pStyle w:val="Footer"/>
      <w:jc w:val="right"/>
    </w:pPr>
    <w:r>
      <w:rPr>
        <w:noProof/>
      </w:rPr>
      <mc:AlternateContent>
        <mc:Choice Requires="wps">
          <w:drawing>
            <wp:anchor distT="0" distB="0" distL="114300" distR="114300" simplePos="0" relativeHeight="251662336" behindDoc="1" locked="0" layoutInCell="1" allowOverlap="1">
              <wp:simplePos x="0" y="0"/>
              <wp:positionH relativeFrom="column">
                <wp:posOffset>5159375</wp:posOffset>
              </wp:positionH>
              <wp:positionV relativeFrom="paragraph">
                <wp:posOffset>-85090</wp:posOffset>
              </wp:positionV>
              <wp:extent cx="485140" cy="325755"/>
              <wp:effectExtent l="82550" t="10160" r="22860" b="83185"/>
              <wp:wrapNone/>
              <wp:docPr id="2"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140" cy="325755"/>
                      </a:xfrm>
                      <a:prstGeom prst="homePlate">
                        <a:avLst>
                          <a:gd name="adj" fmla="val 37232"/>
                        </a:avLst>
                      </a:prstGeom>
                      <a:gradFill rotWithShape="0">
                        <a:gsLst>
                          <a:gs pos="0">
                            <a:schemeClr val="accent2">
                              <a:lumMod val="60000"/>
                              <a:lumOff val="40000"/>
                            </a:schemeClr>
                          </a:gs>
                          <a:gs pos="50000">
                            <a:schemeClr val="accent2">
                              <a:lumMod val="20000"/>
                              <a:lumOff val="80000"/>
                            </a:schemeClr>
                          </a:gs>
                          <a:gs pos="100000">
                            <a:schemeClr val="accent2">
                              <a:lumMod val="60000"/>
                              <a:lumOff val="40000"/>
                            </a:schemeClr>
                          </a:gs>
                        </a:gsLst>
                        <a:lin ang="18900000" scaled="1"/>
                      </a:gradFill>
                      <a:ln w="12700">
                        <a:solidFill>
                          <a:schemeClr val="accent2">
                            <a:lumMod val="60000"/>
                            <a:lumOff val="40000"/>
                          </a:schemeClr>
                        </a:solidFill>
                        <a:miter lim="800000"/>
                        <a:headEnd/>
                        <a:tailEnd/>
                      </a:ln>
                      <a:effectLst>
                        <a:outerShdw dist="107763" dir="8100000" algn="ctr" rotWithShape="0">
                          <a:schemeClr val="accent2">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28" o:spid="_x0000_s1026" type="#_x0000_t15" style="position:absolute;margin-left:406.25pt;margin-top:-6.7pt;width:38.2pt;height:25.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" fillcolor="#d99594 [1941]" strokecolor="#d99594 [1941]" strokeweight="1pt">
              <v:fill color2="#f2dbdb [661]" angle="135" focus="50%" type="gradient"/>
              <v:shadow on="t" color="#622423 [1605]" opacity=".5" offset="-6pt,6pt"/>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3175" t="0" r="0" b="0"/>
              <wp:wrapNone/>
              <wp:docPr id="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1C1E" w:rsidRDefault="002E4193">
                          <w:pPr>
                            <w:pStyle w:val="Footer"/>
                          </w:pPr>
                          <w:r>
                            <w:fldChar w:fldCharType="begin"/>
                          </w:r>
                          <w:r>
                            <w:instrText xml:space="preserve"> PAGE  \* MERGEFORMAT </w:instrText>
                          </w:r>
                          <w:r>
                            <w:fldChar w:fldCharType="separate"/>
                          </w:r>
                          <w:r w:rsidR="004528D8">
                            <w:rPr>
                              <w:noProof/>
                            </w:rPr>
                            <w:t>23</w:t>
                          </w:r>
                          <w:r>
                            <w:rPr>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1026" type="#_x0000_t202" style="position:absolute;left:0;text-align:left;margin-left:92.8pt;margin-top:0;width:2in;height:2in;z-index:251659264;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JWF9lenAgAAqQUAAA4AAAAAAAAAAAAAAAAALgIAAGRy&#10;cy9lMm9Eb2MueG1sUEsBAi0AFAAGAAgAAAAhAAxK8O7WAAAABQEAAA8AAAAAAAAAAAAAAAAAAQUA&#10;AGRycy9kb3ducmV2LnhtbFBLBQYAAAAABAAEAPMAAAAEBgAAAAA=&#10;" filled="f" stroked="f">
              <v:textbox style="mso-fit-shape-to-text:t" inset="0,0,0,0">
                <w:txbxContent>
                  <w:p w:rsidR="001A1C1E" w:rsidRDefault="002E4193">
                    <w:pPr>
                      <w:pStyle w:val="Footer"/>
                    </w:pPr>
                    <w:r>
                      <w:fldChar w:fldCharType="begin"/>
                    </w:r>
                    <w:r>
                      <w:instrText xml:space="preserve"> PAGE  \* MERGEFORMAT </w:instrText>
                    </w:r>
                    <w:r>
                      <w:fldChar w:fldCharType="separate"/>
                    </w:r>
                    <w:r w:rsidR="004528D8">
                      <w:rPr>
                        <w:noProof/>
                      </w:rPr>
                      <w:t>23</w:t>
                    </w:r>
                    <w:r>
                      <w:rPr>
                        <w:noProof/>
                      </w:rPr>
                      <w:fldChar w:fldCharType="end"/>
                    </w:r>
                  </w:p>
                </w:txbxContent>
              </v:textbox>
              <w10:wrap anchorx="margin"/>
            </v:shape>
          </w:pict>
        </mc:Fallback>
      </mc:AlternateContent>
    </w:r>
  </w:p>
  <w:p w:rsidR="001A1C1E" w:rsidRDefault="001A1C1E">
    <w:pPr>
      <w:pStyle w:val="Footer"/>
      <w:tabs>
        <w:tab w:val="clear" w:pos="4320"/>
      </w:tabs>
      <w:spacing w:before="240"/>
      <w:jc w:val="right"/>
      <w:rPr>
        <w:rFonts w:ascii="Comic Sans MS" w:hAnsi="Comic Sans MS" w:cs="Tahoma"/>
        <w:b/>
        <w:color w:val="002060"/>
        <w:sz w:val="18"/>
        <w:szCs w:val="18"/>
        <w:lang w:val="id-ID"/>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C1E" w:rsidRDefault="001A1C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105C" w:rsidRDefault="0043105C">
      <w:r>
        <w:separator/>
      </w:r>
    </w:p>
  </w:footnote>
  <w:footnote w:type="continuationSeparator" w:id="0">
    <w:p w:rsidR="0043105C" w:rsidRDefault="004310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18" w:space="0" w:color="808080"/>
        <w:insideV w:val="single" w:sz="18" w:space="0" w:color="808080"/>
      </w:tblBorders>
      <w:tblLayout w:type="fixed"/>
      <w:tblCellMar>
        <w:top w:w="72" w:type="dxa"/>
        <w:left w:w="115" w:type="dxa"/>
        <w:bottom w:w="72" w:type="dxa"/>
        <w:right w:w="115" w:type="dxa"/>
      </w:tblCellMar>
      <w:tblLook w:val="0000" w:firstRow="0" w:lastRow="0" w:firstColumn="0" w:lastColumn="0" w:noHBand="0" w:noVBand="0"/>
    </w:tblPr>
    <w:tblGrid>
      <w:gridCol w:w="7647"/>
      <w:gridCol w:w="1087"/>
    </w:tblGrid>
    <w:tr w:rsidR="001A1C1E" w:rsidTr="001A1C1E">
      <w:trPr>
        <w:trHeight w:val="288"/>
      </w:trPr>
      <w:tc>
        <w:tcPr>
          <w:tcW w:w="7647" w:type="dxa"/>
        </w:tcPr>
        <w:p w:rsidR="001A1C1E" w:rsidRPr="00010FE7" w:rsidRDefault="001A1C1E" w:rsidP="001A1C1E">
          <w:pPr>
            <w:pStyle w:val="Header"/>
            <w:jc w:val="right"/>
            <w:rPr>
              <w:rFonts w:ascii="Cambria" w:hAnsi="Cambria"/>
              <w:sz w:val="36"/>
              <w:szCs w:val="36"/>
              <w:lang w:val="id-ID"/>
            </w:rPr>
          </w:pPr>
          <w:r>
            <w:rPr>
              <w:rFonts w:ascii="Cambria" w:hAnsi="Cambria"/>
              <w:color w:val="1F497D"/>
              <w:lang w:val="id-ID"/>
            </w:rPr>
            <w:t xml:space="preserve">LAKIP DISNAKERTRANS </w:t>
          </w:r>
          <w:r w:rsidR="00010FE7">
            <w:rPr>
              <w:rFonts w:ascii="Cambria" w:hAnsi="Cambria"/>
              <w:color w:val="1F497D"/>
            </w:rPr>
            <w:t>201</w:t>
          </w:r>
          <w:r w:rsidR="00010FE7">
            <w:rPr>
              <w:rFonts w:ascii="Cambria" w:hAnsi="Cambria"/>
              <w:color w:val="1F497D"/>
              <w:lang w:val="id-ID"/>
            </w:rPr>
            <w:t>9</w:t>
          </w:r>
        </w:p>
      </w:tc>
      <w:tc>
        <w:tcPr>
          <w:tcW w:w="1087" w:type="dxa"/>
        </w:tcPr>
        <w:p w:rsidR="001A1C1E" w:rsidRDefault="001A1C1E" w:rsidP="001A1C1E">
          <w:pPr>
            <w:pStyle w:val="Header"/>
            <w:rPr>
              <w:rFonts w:ascii="Cambria" w:hAnsi="Cambria"/>
              <w:b/>
              <w:bCs/>
              <w:color w:val="4F81BD"/>
              <w:sz w:val="36"/>
              <w:szCs w:val="36"/>
            </w:rPr>
          </w:pPr>
        </w:p>
      </w:tc>
    </w:tr>
  </w:tbl>
  <w:p w:rsidR="001A1C1E" w:rsidRDefault="001A1C1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C1E" w:rsidRDefault="001A1C1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18" w:space="0" w:color="808080"/>
        <w:insideV w:val="single" w:sz="18" w:space="0" w:color="808080"/>
      </w:tblBorders>
      <w:tblLayout w:type="fixed"/>
      <w:tblCellMar>
        <w:top w:w="72" w:type="dxa"/>
        <w:left w:w="115" w:type="dxa"/>
        <w:bottom w:w="72" w:type="dxa"/>
        <w:right w:w="115" w:type="dxa"/>
      </w:tblCellMar>
      <w:tblLook w:val="0000" w:firstRow="0" w:lastRow="0" w:firstColumn="0" w:lastColumn="0" w:noHBand="0" w:noVBand="0"/>
    </w:tblPr>
    <w:tblGrid>
      <w:gridCol w:w="7647"/>
      <w:gridCol w:w="1087"/>
    </w:tblGrid>
    <w:tr w:rsidR="001A1C1E">
      <w:trPr>
        <w:trHeight w:val="288"/>
      </w:trPr>
      <w:tc>
        <w:tcPr>
          <w:tcW w:w="7647" w:type="dxa"/>
        </w:tcPr>
        <w:p w:rsidR="001A1C1E" w:rsidRPr="005A2DF7" w:rsidRDefault="001A1C1E">
          <w:pPr>
            <w:pStyle w:val="Header"/>
            <w:jc w:val="right"/>
            <w:rPr>
              <w:rFonts w:ascii="Cambria" w:hAnsi="Cambria"/>
              <w:sz w:val="36"/>
              <w:szCs w:val="36"/>
              <w:lang w:val="id-ID"/>
            </w:rPr>
          </w:pPr>
          <w:r>
            <w:rPr>
              <w:rFonts w:ascii="Cambria" w:hAnsi="Cambria"/>
              <w:color w:val="1F497D"/>
              <w:lang w:val="id-ID"/>
            </w:rPr>
            <w:t xml:space="preserve">LAKIP DISNAKERTRANS </w:t>
          </w:r>
          <w:r w:rsidR="0011452F">
            <w:rPr>
              <w:rFonts w:ascii="Cambria" w:hAnsi="Cambria"/>
              <w:color w:val="1F497D"/>
            </w:rPr>
            <w:t>2019</w:t>
          </w:r>
        </w:p>
      </w:tc>
      <w:tc>
        <w:tcPr>
          <w:tcW w:w="1087" w:type="dxa"/>
        </w:tcPr>
        <w:p w:rsidR="001A1C1E" w:rsidRDefault="001A1C1E">
          <w:pPr>
            <w:pStyle w:val="Header"/>
            <w:rPr>
              <w:rFonts w:ascii="Cambria" w:hAnsi="Cambria"/>
              <w:b/>
              <w:bCs/>
              <w:color w:val="4F81BD"/>
              <w:sz w:val="36"/>
              <w:szCs w:val="36"/>
            </w:rPr>
          </w:pPr>
        </w:p>
      </w:tc>
    </w:tr>
  </w:tbl>
  <w:p w:rsidR="001A1C1E" w:rsidRDefault="001A1C1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C1E" w:rsidRDefault="001A1C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A908B4"/>
    <w:multiLevelType w:val="singleLevel"/>
    <w:tmpl w:val="88A908B4"/>
    <w:lvl w:ilvl="0">
      <w:start w:val="1"/>
      <w:numFmt w:val="decimal"/>
      <w:suff w:val="space"/>
      <w:lvlText w:val="%1."/>
      <w:lvlJc w:val="left"/>
    </w:lvl>
  </w:abstractNum>
  <w:abstractNum w:abstractNumId="1">
    <w:nsid w:val="8CA0DB0C"/>
    <w:multiLevelType w:val="singleLevel"/>
    <w:tmpl w:val="8CA0DB0C"/>
    <w:lvl w:ilvl="0">
      <w:start w:val="1"/>
      <w:numFmt w:val="decimal"/>
      <w:lvlText w:val="%1)"/>
      <w:lvlJc w:val="left"/>
      <w:pPr>
        <w:ind w:left="2204" w:hanging="360"/>
      </w:pPr>
      <w:rPr>
        <w:rFonts w:hint="default"/>
      </w:rPr>
    </w:lvl>
  </w:abstractNum>
  <w:abstractNum w:abstractNumId="2">
    <w:nsid w:val="9239341B"/>
    <w:multiLevelType w:val="multilevel"/>
    <w:tmpl w:val="9239341B"/>
    <w:lvl w:ilvl="0">
      <w:start w:val="1"/>
      <w:numFmt w:val="decimal"/>
      <w:lvlText w:val="%1."/>
      <w:lvlJc w:val="left"/>
      <w:pPr>
        <w:ind w:left="2011" w:hanging="428"/>
      </w:pPr>
      <w:rPr>
        <w:rFonts w:ascii="Tahoma" w:eastAsia="Tahoma" w:hAnsi="Tahoma" w:cs="Tahoma" w:hint="default"/>
        <w:w w:val="99"/>
        <w:sz w:val="24"/>
        <w:szCs w:val="24"/>
        <w:lang w:val="en-US" w:eastAsia="en-US" w:bidi="en-US"/>
      </w:rPr>
    </w:lvl>
    <w:lvl w:ilvl="1">
      <w:numFmt w:val="bullet"/>
      <w:lvlText w:val="•"/>
      <w:lvlJc w:val="left"/>
      <w:pPr>
        <w:ind w:left="3008" w:hanging="428"/>
      </w:pPr>
      <w:rPr>
        <w:rFonts w:hint="default"/>
        <w:lang w:val="en-US" w:eastAsia="en-US" w:bidi="en-US"/>
      </w:rPr>
    </w:lvl>
    <w:lvl w:ilvl="2">
      <w:numFmt w:val="bullet"/>
      <w:lvlText w:val="•"/>
      <w:lvlJc w:val="left"/>
      <w:pPr>
        <w:ind w:left="3997" w:hanging="428"/>
      </w:pPr>
      <w:rPr>
        <w:rFonts w:hint="default"/>
        <w:lang w:val="en-US" w:eastAsia="en-US" w:bidi="en-US"/>
      </w:rPr>
    </w:lvl>
    <w:lvl w:ilvl="3">
      <w:numFmt w:val="bullet"/>
      <w:lvlText w:val="•"/>
      <w:lvlJc w:val="left"/>
      <w:pPr>
        <w:ind w:left="4986" w:hanging="428"/>
      </w:pPr>
      <w:rPr>
        <w:rFonts w:hint="default"/>
        <w:lang w:val="en-US" w:eastAsia="en-US" w:bidi="en-US"/>
      </w:rPr>
    </w:lvl>
    <w:lvl w:ilvl="4">
      <w:numFmt w:val="bullet"/>
      <w:lvlText w:val="•"/>
      <w:lvlJc w:val="left"/>
      <w:pPr>
        <w:ind w:left="5975" w:hanging="428"/>
      </w:pPr>
      <w:rPr>
        <w:rFonts w:hint="default"/>
        <w:lang w:val="en-US" w:eastAsia="en-US" w:bidi="en-US"/>
      </w:rPr>
    </w:lvl>
    <w:lvl w:ilvl="5">
      <w:numFmt w:val="bullet"/>
      <w:lvlText w:val="•"/>
      <w:lvlJc w:val="left"/>
      <w:pPr>
        <w:ind w:left="6964" w:hanging="428"/>
      </w:pPr>
      <w:rPr>
        <w:rFonts w:hint="default"/>
        <w:lang w:val="en-US" w:eastAsia="en-US" w:bidi="en-US"/>
      </w:rPr>
    </w:lvl>
    <w:lvl w:ilvl="6">
      <w:numFmt w:val="bullet"/>
      <w:lvlText w:val="•"/>
      <w:lvlJc w:val="left"/>
      <w:pPr>
        <w:ind w:left="7953" w:hanging="428"/>
      </w:pPr>
      <w:rPr>
        <w:rFonts w:hint="default"/>
        <w:lang w:val="en-US" w:eastAsia="en-US" w:bidi="en-US"/>
      </w:rPr>
    </w:lvl>
    <w:lvl w:ilvl="7">
      <w:numFmt w:val="bullet"/>
      <w:lvlText w:val="•"/>
      <w:lvlJc w:val="left"/>
      <w:pPr>
        <w:ind w:left="8942" w:hanging="428"/>
      </w:pPr>
      <w:rPr>
        <w:rFonts w:hint="default"/>
        <w:lang w:val="en-US" w:eastAsia="en-US" w:bidi="en-US"/>
      </w:rPr>
    </w:lvl>
    <w:lvl w:ilvl="8">
      <w:numFmt w:val="bullet"/>
      <w:lvlText w:val="•"/>
      <w:lvlJc w:val="left"/>
      <w:pPr>
        <w:ind w:left="9931" w:hanging="428"/>
      </w:pPr>
      <w:rPr>
        <w:rFonts w:hint="default"/>
        <w:lang w:val="en-US" w:eastAsia="en-US" w:bidi="en-US"/>
      </w:rPr>
    </w:lvl>
  </w:abstractNum>
  <w:abstractNum w:abstractNumId="3">
    <w:nsid w:val="9288B902"/>
    <w:multiLevelType w:val="multilevel"/>
    <w:tmpl w:val="9288B902"/>
    <w:lvl w:ilvl="0">
      <w:start w:val="1"/>
      <w:numFmt w:val="decimal"/>
      <w:lvlText w:val="%1."/>
      <w:lvlJc w:val="left"/>
      <w:pPr>
        <w:ind w:left="2009" w:hanging="425"/>
      </w:pPr>
      <w:rPr>
        <w:rFonts w:ascii="Tahoma" w:eastAsia="Tahoma" w:hAnsi="Tahoma" w:cs="Tahoma" w:hint="default"/>
        <w:w w:val="99"/>
        <w:sz w:val="24"/>
        <w:szCs w:val="24"/>
        <w:lang w:val="en-US" w:eastAsia="en-US" w:bidi="en-US"/>
      </w:rPr>
    </w:lvl>
    <w:lvl w:ilvl="1">
      <w:numFmt w:val="bullet"/>
      <w:lvlText w:val="•"/>
      <w:lvlJc w:val="left"/>
      <w:pPr>
        <w:ind w:left="2990" w:hanging="425"/>
      </w:pPr>
      <w:rPr>
        <w:rFonts w:hint="default"/>
        <w:lang w:val="en-US" w:eastAsia="en-US" w:bidi="en-US"/>
      </w:rPr>
    </w:lvl>
    <w:lvl w:ilvl="2">
      <w:numFmt w:val="bullet"/>
      <w:lvlText w:val="•"/>
      <w:lvlJc w:val="left"/>
      <w:pPr>
        <w:ind w:left="3981" w:hanging="425"/>
      </w:pPr>
      <w:rPr>
        <w:rFonts w:hint="default"/>
        <w:lang w:val="en-US" w:eastAsia="en-US" w:bidi="en-US"/>
      </w:rPr>
    </w:lvl>
    <w:lvl w:ilvl="3">
      <w:numFmt w:val="bullet"/>
      <w:lvlText w:val="•"/>
      <w:lvlJc w:val="left"/>
      <w:pPr>
        <w:ind w:left="4972" w:hanging="425"/>
      </w:pPr>
      <w:rPr>
        <w:rFonts w:hint="default"/>
        <w:lang w:val="en-US" w:eastAsia="en-US" w:bidi="en-US"/>
      </w:rPr>
    </w:lvl>
    <w:lvl w:ilvl="4">
      <w:numFmt w:val="bullet"/>
      <w:lvlText w:val="•"/>
      <w:lvlJc w:val="left"/>
      <w:pPr>
        <w:ind w:left="5963" w:hanging="425"/>
      </w:pPr>
      <w:rPr>
        <w:rFonts w:hint="default"/>
        <w:lang w:val="en-US" w:eastAsia="en-US" w:bidi="en-US"/>
      </w:rPr>
    </w:lvl>
    <w:lvl w:ilvl="5">
      <w:numFmt w:val="bullet"/>
      <w:lvlText w:val="•"/>
      <w:lvlJc w:val="left"/>
      <w:pPr>
        <w:ind w:left="6954" w:hanging="425"/>
      </w:pPr>
      <w:rPr>
        <w:rFonts w:hint="default"/>
        <w:lang w:val="en-US" w:eastAsia="en-US" w:bidi="en-US"/>
      </w:rPr>
    </w:lvl>
    <w:lvl w:ilvl="6">
      <w:numFmt w:val="bullet"/>
      <w:lvlText w:val="•"/>
      <w:lvlJc w:val="left"/>
      <w:pPr>
        <w:ind w:left="7945" w:hanging="425"/>
      </w:pPr>
      <w:rPr>
        <w:rFonts w:hint="default"/>
        <w:lang w:val="en-US" w:eastAsia="en-US" w:bidi="en-US"/>
      </w:rPr>
    </w:lvl>
    <w:lvl w:ilvl="7">
      <w:numFmt w:val="bullet"/>
      <w:lvlText w:val="•"/>
      <w:lvlJc w:val="left"/>
      <w:pPr>
        <w:ind w:left="8936" w:hanging="425"/>
      </w:pPr>
      <w:rPr>
        <w:rFonts w:hint="default"/>
        <w:lang w:val="en-US" w:eastAsia="en-US" w:bidi="en-US"/>
      </w:rPr>
    </w:lvl>
    <w:lvl w:ilvl="8">
      <w:numFmt w:val="bullet"/>
      <w:lvlText w:val="•"/>
      <w:lvlJc w:val="left"/>
      <w:pPr>
        <w:ind w:left="9927" w:hanging="425"/>
      </w:pPr>
      <w:rPr>
        <w:rFonts w:hint="default"/>
        <w:lang w:val="en-US" w:eastAsia="en-US" w:bidi="en-US"/>
      </w:rPr>
    </w:lvl>
  </w:abstractNum>
  <w:abstractNum w:abstractNumId="4">
    <w:nsid w:val="95DF1E02"/>
    <w:multiLevelType w:val="singleLevel"/>
    <w:tmpl w:val="95DF1E02"/>
    <w:lvl w:ilvl="0">
      <w:start w:val="1"/>
      <w:numFmt w:val="bullet"/>
      <w:lvlText w:val=""/>
      <w:lvlJc w:val="left"/>
      <w:pPr>
        <w:tabs>
          <w:tab w:val="num" w:pos="420"/>
        </w:tabs>
        <w:ind w:left="420" w:hanging="420"/>
      </w:pPr>
      <w:rPr>
        <w:rFonts w:ascii="Wingdings" w:hAnsi="Wingdings" w:hint="default"/>
      </w:rPr>
    </w:lvl>
  </w:abstractNum>
  <w:abstractNum w:abstractNumId="5">
    <w:nsid w:val="9BB48D0D"/>
    <w:multiLevelType w:val="singleLevel"/>
    <w:tmpl w:val="9BB48D0D"/>
    <w:lvl w:ilvl="0">
      <w:start w:val="1"/>
      <w:numFmt w:val="decimal"/>
      <w:lvlText w:val="%1."/>
      <w:lvlJc w:val="left"/>
      <w:pPr>
        <w:tabs>
          <w:tab w:val="num" w:pos="425"/>
        </w:tabs>
        <w:ind w:left="425" w:hanging="425"/>
      </w:pPr>
      <w:rPr>
        <w:rFonts w:hint="default"/>
      </w:rPr>
    </w:lvl>
  </w:abstractNum>
  <w:abstractNum w:abstractNumId="6">
    <w:nsid w:val="9C8AC8EF"/>
    <w:multiLevelType w:val="multilevel"/>
    <w:tmpl w:val="9C8AC8EF"/>
    <w:lvl w:ilvl="0">
      <w:numFmt w:val="bullet"/>
      <w:lvlText w:val="-"/>
      <w:lvlJc w:val="left"/>
      <w:pPr>
        <w:ind w:left="1867" w:hanging="284"/>
      </w:pPr>
      <w:rPr>
        <w:rFonts w:ascii="Arial" w:eastAsia="Arial" w:hAnsi="Arial" w:cs="Arial" w:hint="default"/>
        <w:spacing w:val="-3"/>
        <w:w w:val="99"/>
        <w:sz w:val="24"/>
        <w:szCs w:val="24"/>
        <w:lang w:val="en-US" w:eastAsia="en-US" w:bidi="en-US"/>
      </w:rPr>
    </w:lvl>
    <w:lvl w:ilvl="1">
      <w:numFmt w:val="bullet"/>
      <w:lvlText w:val="•"/>
      <w:lvlJc w:val="left"/>
      <w:pPr>
        <w:ind w:left="2864" w:hanging="284"/>
      </w:pPr>
      <w:rPr>
        <w:rFonts w:hint="default"/>
        <w:lang w:val="en-US" w:eastAsia="en-US" w:bidi="en-US"/>
      </w:rPr>
    </w:lvl>
    <w:lvl w:ilvl="2">
      <w:numFmt w:val="bullet"/>
      <w:lvlText w:val="•"/>
      <w:lvlJc w:val="left"/>
      <w:pPr>
        <w:ind w:left="3869" w:hanging="284"/>
      </w:pPr>
      <w:rPr>
        <w:rFonts w:hint="default"/>
        <w:lang w:val="en-US" w:eastAsia="en-US" w:bidi="en-US"/>
      </w:rPr>
    </w:lvl>
    <w:lvl w:ilvl="3">
      <w:numFmt w:val="bullet"/>
      <w:lvlText w:val="•"/>
      <w:lvlJc w:val="left"/>
      <w:pPr>
        <w:ind w:left="4874" w:hanging="284"/>
      </w:pPr>
      <w:rPr>
        <w:rFonts w:hint="default"/>
        <w:lang w:val="en-US" w:eastAsia="en-US" w:bidi="en-US"/>
      </w:rPr>
    </w:lvl>
    <w:lvl w:ilvl="4">
      <w:numFmt w:val="bullet"/>
      <w:lvlText w:val="•"/>
      <w:lvlJc w:val="left"/>
      <w:pPr>
        <w:ind w:left="5879" w:hanging="284"/>
      </w:pPr>
      <w:rPr>
        <w:rFonts w:hint="default"/>
        <w:lang w:val="en-US" w:eastAsia="en-US" w:bidi="en-US"/>
      </w:rPr>
    </w:lvl>
    <w:lvl w:ilvl="5">
      <w:numFmt w:val="bullet"/>
      <w:lvlText w:val="•"/>
      <w:lvlJc w:val="left"/>
      <w:pPr>
        <w:ind w:left="6884" w:hanging="284"/>
      </w:pPr>
      <w:rPr>
        <w:rFonts w:hint="default"/>
        <w:lang w:val="en-US" w:eastAsia="en-US" w:bidi="en-US"/>
      </w:rPr>
    </w:lvl>
    <w:lvl w:ilvl="6">
      <w:numFmt w:val="bullet"/>
      <w:lvlText w:val="•"/>
      <w:lvlJc w:val="left"/>
      <w:pPr>
        <w:ind w:left="7889" w:hanging="284"/>
      </w:pPr>
      <w:rPr>
        <w:rFonts w:hint="default"/>
        <w:lang w:val="en-US" w:eastAsia="en-US" w:bidi="en-US"/>
      </w:rPr>
    </w:lvl>
    <w:lvl w:ilvl="7">
      <w:numFmt w:val="bullet"/>
      <w:lvlText w:val="•"/>
      <w:lvlJc w:val="left"/>
      <w:pPr>
        <w:ind w:left="8894" w:hanging="284"/>
      </w:pPr>
      <w:rPr>
        <w:rFonts w:hint="default"/>
        <w:lang w:val="en-US" w:eastAsia="en-US" w:bidi="en-US"/>
      </w:rPr>
    </w:lvl>
    <w:lvl w:ilvl="8">
      <w:numFmt w:val="bullet"/>
      <w:lvlText w:val="•"/>
      <w:lvlJc w:val="left"/>
      <w:pPr>
        <w:ind w:left="9899" w:hanging="284"/>
      </w:pPr>
      <w:rPr>
        <w:rFonts w:hint="default"/>
        <w:lang w:val="en-US" w:eastAsia="en-US" w:bidi="en-US"/>
      </w:rPr>
    </w:lvl>
  </w:abstractNum>
  <w:abstractNum w:abstractNumId="7">
    <w:nsid w:val="A016B9AB"/>
    <w:multiLevelType w:val="singleLevel"/>
    <w:tmpl w:val="A016B9AB"/>
    <w:lvl w:ilvl="0">
      <w:start w:val="1"/>
      <w:numFmt w:val="bullet"/>
      <w:lvlText w:val=""/>
      <w:lvlJc w:val="left"/>
      <w:pPr>
        <w:tabs>
          <w:tab w:val="num" w:pos="420"/>
        </w:tabs>
        <w:ind w:left="420" w:hanging="420"/>
      </w:pPr>
      <w:rPr>
        <w:rFonts w:ascii="Wingdings" w:hAnsi="Wingdings" w:hint="default"/>
      </w:rPr>
    </w:lvl>
  </w:abstractNum>
  <w:abstractNum w:abstractNumId="8">
    <w:nsid w:val="A607D15C"/>
    <w:multiLevelType w:val="singleLevel"/>
    <w:tmpl w:val="A607D15C"/>
    <w:lvl w:ilvl="0">
      <w:start w:val="1"/>
      <w:numFmt w:val="decimal"/>
      <w:suff w:val="space"/>
      <w:lvlText w:val="%1."/>
      <w:lvlJc w:val="left"/>
    </w:lvl>
  </w:abstractNum>
  <w:abstractNum w:abstractNumId="9">
    <w:nsid w:val="A8D2B5E8"/>
    <w:multiLevelType w:val="multilevel"/>
    <w:tmpl w:val="A8D2B5E8"/>
    <w:lvl w:ilvl="0">
      <w:start w:val="1"/>
      <w:numFmt w:val="lowerLetter"/>
      <w:lvlText w:val="%1."/>
      <w:lvlJc w:val="left"/>
      <w:pPr>
        <w:ind w:left="1682" w:hanging="360"/>
      </w:pPr>
      <w:rPr>
        <w:rFonts w:ascii="Tahoma" w:eastAsia="Tahoma" w:hAnsi="Tahoma" w:cs="Tahoma" w:hint="default"/>
        <w:b/>
        <w:bCs/>
        <w:spacing w:val="-2"/>
        <w:w w:val="100"/>
        <w:sz w:val="24"/>
        <w:szCs w:val="24"/>
        <w:lang w:val="en-US" w:eastAsia="en-US" w:bidi="en-US"/>
      </w:rPr>
    </w:lvl>
    <w:lvl w:ilvl="1">
      <w:start w:val="1"/>
      <w:numFmt w:val="decimal"/>
      <w:lvlText w:val="%2)"/>
      <w:lvlJc w:val="left"/>
      <w:pPr>
        <w:ind w:left="2042" w:hanging="360"/>
      </w:pPr>
      <w:rPr>
        <w:rFonts w:ascii="Tahoma" w:eastAsia="Tahoma" w:hAnsi="Tahoma" w:cs="Tahoma" w:hint="default"/>
        <w:b/>
        <w:bCs/>
        <w:w w:val="100"/>
        <w:sz w:val="24"/>
        <w:szCs w:val="24"/>
        <w:lang w:val="en-US" w:eastAsia="en-US" w:bidi="en-US"/>
      </w:rPr>
    </w:lvl>
    <w:lvl w:ilvl="2">
      <w:start w:val="1"/>
      <w:numFmt w:val="decimal"/>
      <w:lvlText w:val="(%3)"/>
      <w:lvlJc w:val="left"/>
      <w:pPr>
        <w:ind w:left="2582" w:hanging="509"/>
      </w:pPr>
      <w:rPr>
        <w:rFonts w:hint="default"/>
        <w:spacing w:val="-31"/>
        <w:w w:val="99"/>
        <w:lang w:val="en-US" w:eastAsia="en-US" w:bidi="en-US"/>
      </w:rPr>
    </w:lvl>
    <w:lvl w:ilvl="3">
      <w:numFmt w:val="bullet"/>
      <w:lvlText w:val="•"/>
      <w:lvlJc w:val="left"/>
      <w:pPr>
        <w:ind w:left="2580" w:hanging="509"/>
      </w:pPr>
      <w:rPr>
        <w:rFonts w:hint="default"/>
        <w:lang w:val="en-US" w:eastAsia="en-US" w:bidi="en-US"/>
      </w:rPr>
    </w:lvl>
    <w:lvl w:ilvl="4">
      <w:numFmt w:val="bullet"/>
      <w:lvlText w:val="•"/>
      <w:lvlJc w:val="left"/>
      <w:pPr>
        <w:ind w:left="3789" w:hanging="509"/>
      </w:pPr>
      <w:rPr>
        <w:rFonts w:hint="default"/>
        <w:lang w:val="en-US" w:eastAsia="en-US" w:bidi="en-US"/>
      </w:rPr>
    </w:lvl>
    <w:lvl w:ilvl="5">
      <w:numFmt w:val="bullet"/>
      <w:lvlText w:val="•"/>
      <w:lvlJc w:val="left"/>
      <w:pPr>
        <w:ind w:left="4999" w:hanging="509"/>
      </w:pPr>
      <w:rPr>
        <w:rFonts w:hint="default"/>
        <w:lang w:val="en-US" w:eastAsia="en-US" w:bidi="en-US"/>
      </w:rPr>
    </w:lvl>
    <w:lvl w:ilvl="6">
      <w:numFmt w:val="bullet"/>
      <w:lvlText w:val="•"/>
      <w:lvlJc w:val="left"/>
      <w:pPr>
        <w:ind w:left="6209" w:hanging="509"/>
      </w:pPr>
      <w:rPr>
        <w:rFonts w:hint="default"/>
        <w:lang w:val="en-US" w:eastAsia="en-US" w:bidi="en-US"/>
      </w:rPr>
    </w:lvl>
    <w:lvl w:ilvl="7">
      <w:numFmt w:val="bullet"/>
      <w:lvlText w:val="•"/>
      <w:lvlJc w:val="left"/>
      <w:pPr>
        <w:ind w:left="7419" w:hanging="509"/>
      </w:pPr>
      <w:rPr>
        <w:rFonts w:hint="default"/>
        <w:lang w:val="en-US" w:eastAsia="en-US" w:bidi="en-US"/>
      </w:rPr>
    </w:lvl>
    <w:lvl w:ilvl="8">
      <w:numFmt w:val="bullet"/>
      <w:lvlText w:val="•"/>
      <w:lvlJc w:val="left"/>
      <w:pPr>
        <w:ind w:left="8629" w:hanging="509"/>
      </w:pPr>
      <w:rPr>
        <w:rFonts w:hint="default"/>
        <w:lang w:val="en-US" w:eastAsia="en-US" w:bidi="en-US"/>
      </w:rPr>
    </w:lvl>
  </w:abstractNum>
  <w:abstractNum w:abstractNumId="10">
    <w:nsid w:val="B0F1ACD9"/>
    <w:multiLevelType w:val="multilevel"/>
    <w:tmpl w:val="B0F1ACD9"/>
    <w:lvl w:ilvl="0">
      <w:start w:val="1"/>
      <w:numFmt w:val="decimal"/>
      <w:lvlText w:val="%1."/>
      <w:lvlJc w:val="left"/>
      <w:pPr>
        <w:ind w:left="2011" w:hanging="428"/>
      </w:pPr>
      <w:rPr>
        <w:rFonts w:ascii="Tahoma" w:eastAsia="Tahoma" w:hAnsi="Tahoma" w:cs="Tahoma" w:hint="default"/>
        <w:w w:val="99"/>
        <w:sz w:val="24"/>
        <w:szCs w:val="24"/>
        <w:lang w:val="en-US" w:eastAsia="en-US" w:bidi="en-US"/>
      </w:rPr>
    </w:lvl>
    <w:lvl w:ilvl="1">
      <w:numFmt w:val="bullet"/>
      <w:lvlText w:val="•"/>
      <w:lvlJc w:val="left"/>
      <w:pPr>
        <w:ind w:left="3008" w:hanging="428"/>
      </w:pPr>
      <w:rPr>
        <w:rFonts w:hint="default"/>
        <w:lang w:val="en-US" w:eastAsia="en-US" w:bidi="en-US"/>
      </w:rPr>
    </w:lvl>
    <w:lvl w:ilvl="2">
      <w:numFmt w:val="bullet"/>
      <w:lvlText w:val="•"/>
      <w:lvlJc w:val="left"/>
      <w:pPr>
        <w:ind w:left="3997" w:hanging="428"/>
      </w:pPr>
      <w:rPr>
        <w:rFonts w:hint="default"/>
        <w:lang w:val="en-US" w:eastAsia="en-US" w:bidi="en-US"/>
      </w:rPr>
    </w:lvl>
    <w:lvl w:ilvl="3">
      <w:numFmt w:val="bullet"/>
      <w:lvlText w:val="•"/>
      <w:lvlJc w:val="left"/>
      <w:pPr>
        <w:ind w:left="4986" w:hanging="428"/>
      </w:pPr>
      <w:rPr>
        <w:rFonts w:hint="default"/>
        <w:lang w:val="en-US" w:eastAsia="en-US" w:bidi="en-US"/>
      </w:rPr>
    </w:lvl>
    <w:lvl w:ilvl="4">
      <w:numFmt w:val="bullet"/>
      <w:lvlText w:val="•"/>
      <w:lvlJc w:val="left"/>
      <w:pPr>
        <w:ind w:left="5975" w:hanging="428"/>
      </w:pPr>
      <w:rPr>
        <w:rFonts w:hint="default"/>
        <w:lang w:val="en-US" w:eastAsia="en-US" w:bidi="en-US"/>
      </w:rPr>
    </w:lvl>
    <w:lvl w:ilvl="5">
      <w:numFmt w:val="bullet"/>
      <w:lvlText w:val="•"/>
      <w:lvlJc w:val="left"/>
      <w:pPr>
        <w:ind w:left="6964" w:hanging="428"/>
      </w:pPr>
      <w:rPr>
        <w:rFonts w:hint="default"/>
        <w:lang w:val="en-US" w:eastAsia="en-US" w:bidi="en-US"/>
      </w:rPr>
    </w:lvl>
    <w:lvl w:ilvl="6">
      <w:numFmt w:val="bullet"/>
      <w:lvlText w:val="•"/>
      <w:lvlJc w:val="left"/>
      <w:pPr>
        <w:ind w:left="7953" w:hanging="428"/>
      </w:pPr>
      <w:rPr>
        <w:rFonts w:hint="default"/>
        <w:lang w:val="en-US" w:eastAsia="en-US" w:bidi="en-US"/>
      </w:rPr>
    </w:lvl>
    <w:lvl w:ilvl="7">
      <w:numFmt w:val="bullet"/>
      <w:lvlText w:val="•"/>
      <w:lvlJc w:val="left"/>
      <w:pPr>
        <w:ind w:left="8942" w:hanging="428"/>
      </w:pPr>
      <w:rPr>
        <w:rFonts w:hint="default"/>
        <w:lang w:val="en-US" w:eastAsia="en-US" w:bidi="en-US"/>
      </w:rPr>
    </w:lvl>
    <w:lvl w:ilvl="8">
      <w:numFmt w:val="bullet"/>
      <w:lvlText w:val="•"/>
      <w:lvlJc w:val="left"/>
      <w:pPr>
        <w:ind w:left="9931" w:hanging="428"/>
      </w:pPr>
      <w:rPr>
        <w:rFonts w:hint="default"/>
        <w:lang w:val="en-US" w:eastAsia="en-US" w:bidi="en-US"/>
      </w:rPr>
    </w:lvl>
  </w:abstractNum>
  <w:abstractNum w:abstractNumId="11">
    <w:nsid w:val="B3DA08A9"/>
    <w:multiLevelType w:val="singleLevel"/>
    <w:tmpl w:val="B3DA08A9"/>
    <w:lvl w:ilvl="0">
      <w:start w:val="1"/>
      <w:numFmt w:val="decimal"/>
      <w:suff w:val="space"/>
      <w:lvlText w:val="%1."/>
      <w:lvlJc w:val="left"/>
    </w:lvl>
  </w:abstractNum>
  <w:abstractNum w:abstractNumId="12">
    <w:nsid w:val="B5E306ED"/>
    <w:multiLevelType w:val="multilevel"/>
    <w:tmpl w:val="B5E306ED"/>
    <w:lvl w:ilvl="0">
      <w:start w:val="1"/>
      <w:numFmt w:val="decimal"/>
      <w:lvlText w:val="%1."/>
      <w:lvlJc w:val="left"/>
      <w:pPr>
        <w:ind w:left="395" w:hanging="272"/>
      </w:pPr>
      <w:rPr>
        <w:rFonts w:ascii="Tahoma" w:eastAsia="Tahoma" w:hAnsi="Tahoma" w:cs="Tahoma" w:hint="default"/>
        <w:spacing w:val="-1"/>
        <w:w w:val="99"/>
        <w:sz w:val="20"/>
        <w:szCs w:val="20"/>
        <w:lang w:val="en-US" w:eastAsia="en-US" w:bidi="en-US"/>
      </w:rPr>
    </w:lvl>
    <w:lvl w:ilvl="1">
      <w:numFmt w:val="bullet"/>
      <w:lvlText w:val="•"/>
      <w:lvlJc w:val="left"/>
      <w:pPr>
        <w:ind w:left="642" w:hanging="272"/>
      </w:pPr>
      <w:rPr>
        <w:rFonts w:hint="default"/>
        <w:lang w:val="en-US" w:eastAsia="en-US" w:bidi="en-US"/>
      </w:rPr>
    </w:lvl>
    <w:lvl w:ilvl="2">
      <w:numFmt w:val="bullet"/>
      <w:lvlText w:val="•"/>
      <w:lvlJc w:val="left"/>
      <w:pPr>
        <w:ind w:left="885" w:hanging="272"/>
      </w:pPr>
      <w:rPr>
        <w:rFonts w:hint="default"/>
        <w:lang w:val="en-US" w:eastAsia="en-US" w:bidi="en-US"/>
      </w:rPr>
    </w:lvl>
    <w:lvl w:ilvl="3">
      <w:numFmt w:val="bullet"/>
      <w:lvlText w:val="•"/>
      <w:lvlJc w:val="left"/>
      <w:pPr>
        <w:ind w:left="1127" w:hanging="272"/>
      </w:pPr>
      <w:rPr>
        <w:rFonts w:hint="default"/>
        <w:lang w:val="en-US" w:eastAsia="en-US" w:bidi="en-US"/>
      </w:rPr>
    </w:lvl>
    <w:lvl w:ilvl="4">
      <w:numFmt w:val="bullet"/>
      <w:lvlText w:val="•"/>
      <w:lvlJc w:val="left"/>
      <w:pPr>
        <w:ind w:left="1370" w:hanging="272"/>
      </w:pPr>
      <w:rPr>
        <w:rFonts w:hint="default"/>
        <w:lang w:val="en-US" w:eastAsia="en-US" w:bidi="en-US"/>
      </w:rPr>
    </w:lvl>
    <w:lvl w:ilvl="5">
      <w:numFmt w:val="bullet"/>
      <w:lvlText w:val="•"/>
      <w:lvlJc w:val="left"/>
      <w:pPr>
        <w:ind w:left="1613" w:hanging="272"/>
      </w:pPr>
      <w:rPr>
        <w:rFonts w:hint="default"/>
        <w:lang w:val="en-US" w:eastAsia="en-US" w:bidi="en-US"/>
      </w:rPr>
    </w:lvl>
    <w:lvl w:ilvl="6">
      <w:numFmt w:val="bullet"/>
      <w:lvlText w:val="•"/>
      <w:lvlJc w:val="left"/>
      <w:pPr>
        <w:ind w:left="1855" w:hanging="272"/>
      </w:pPr>
      <w:rPr>
        <w:rFonts w:hint="default"/>
        <w:lang w:val="en-US" w:eastAsia="en-US" w:bidi="en-US"/>
      </w:rPr>
    </w:lvl>
    <w:lvl w:ilvl="7">
      <w:numFmt w:val="bullet"/>
      <w:lvlText w:val="•"/>
      <w:lvlJc w:val="left"/>
      <w:pPr>
        <w:ind w:left="2098" w:hanging="272"/>
      </w:pPr>
      <w:rPr>
        <w:rFonts w:hint="default"/>
        <w:lang w:val="en-US" w:eastAsia="en-US" w:bidi="en-US"/>
      </w:rPr>
    </w:lvl>
    <w:lvl w:ilvl="8">
      <w:numFmt w:val="bullet"/>
      <w:lvlText w:val="•"/>
      <w:lvlJc w:val="left"/>
      <w:pPr>
        <w:ind w:left="2340" w:hanging="272"/>
      </w:pPr>
      <w:rPr>
        <w:rFonts w:hint="default"/>
        <w:lang w:val="en-US" w:eastAsia="en-US" w:bidi="en-US"/>
      </w:rPr>
    </w:lvl>
  </w:abstractNum>
  <w:abstractNum w:abstractNumId="13">
    <w:nsid w:val="B7BEC2AA"/>
    <w:multiLevelType w:val="singleLevel"/>
    <w:tmpl w:val="B7BEC2AA"/>
    <w:lvl w:ilvl="0">
      <w:start w:val="1"/>
      <w:numFmt w:val="decimal"/>
      <w:suff w:val="space"/>
      <w:lvlText w:val="%1."/>
      <w:lvlJc w:val="left"/>
    </w:lvl>
  </w:abstractNum>
  <w:abstractNum w:abstractNumId="14">
    <w:nsid w:val="BE923771"/>
    <w:multiLevelType w:val="multilevel"/>
    <w:tmpl w:val="BE923771"/>
    <w:lvl w:ilvl="0">
      <w:numFmt w:val="bullet"/>
      <w:lvlText w:val="-"/>
      <w:lvlJc w:val="left"/>
      <w:pPr>
        <w:ind w:left="1867" w:hanging="284"/>
      </w:pPr>
      <w:rPr>
        <w:rFonts w:ascii="Arial" w:eastAsia="Arial" w:hAnsi="Arial" w:cs="Arial" w:hint="default"/>
        <w:w w:val="75"/>
        <w:sz w:val="24"/>
        <w:szCs w:val="24"/>
        <w:lang w:val="en-US" w:eastAsia="en-US" w:bidi="en-US"/>
      </w:rPr>
    </w:lvl>
    <w:lvl w:ilvl="1">
      <w:numFmt w:val="bullet"/>
      <w:lvlText w:val="•"/>
      <w:lvlJc w:val="left"/>
      <w:pPr>
        <w:ind w:left="2864" w:hanging="284"/>
      </w:pPr>
      <w:rPr>
        <w:rFonts w:hint="default"/>
        <w:lang w:val="en-US" w:eastAsia="en-US" w:bidi="en-US"/>
      </w:rPr>
    </w:lvl>
    <w:lvl w:ilvl="2">
      <w:numFmt w:val="bullet"/>
      <w:lvlText w:val="•"/>
      <w:lvlJc w:val="left"/>
      <w:pPr>
        <w:ind w:left="3869" w:hanging="284"/>
      </w:pPr>
      <w:rPr>
        <w:rFonts w:hint="default"/>
        <w:lang w:val="en-US" w:eastAsia="en-US" w:bidi="en-US"/>
      </w:rPr>
    </w:lvl>
    <w:lvl w:ilvl="3">
      <w:numFmt w:val="bullet"/>
      <w:lvlText w:val="•"/>
      <w:lvlJc w:val="left"/>
      <w:pPr>
        <w:ind w:left="4874" w:hanging="284"/>
      </w:pPr>
      <w:rPr>
        <w:rFonts w:hint="default"/>
        <w:lang w:val="en-US" w:eastAsia="en-US" w:bidi="en-US"/>
      </w:rPr>
    </w:lvl>
    <w:lvl w:ilvl="4">
      <w:numFmt w:val="bullet"/>
      <w:lvlText w:val="•"/>
      <w:lvlJc w:val="left"/>
      <w:pPr>
        <w:ind w:left="5879" w:hanging="284"/>
      </w:pPr>
      <w:rPr>
        <w:rFonts w:hint="default"/>
        <w:lang w:val="en-US" w:eastAsia="en-US" w:bidi="en-US"/>
      </w:rPr>
    </w:lvl>
    <w:lvl w:ilvl="5">
      <w:numFmt w:val="bullet"/>
      <w:lvlText w:val="•"/>
      <w:lvlJc w:val="left"/>
      <w:pPr>
        <w:ind w:left="6884" w:hanging="284"/>
      </w:pPr>
      <w:rPr>
        <w:rFonts w:hint="default"/>
        <w:lang w:val="en-US" w:eastAsia="en-US" w:bidi="en-US"/>
      </w:rPr>
    </w:lvl>
    <w:lvl w:ilvl="6">
      <w:numFmt w:val="bullet"/>
      <w:lvlText w:val="•"/>
      <w:lvlJc w:val="left"/>
      <w:pPr>
        <w:ind w:left="7889" w:hanging="284"/>
      </w:pPr>
      <w:rPr>
        <w:rFonts w:hint="default"/>
        <w:lang w:val="en-US" w:eastAsia="en-US" w:bidi="en-US"/>
      </w:rPr>
    </w:lvl>
    <w:lvl w:ilvl="7">
      <w:numFmt w:val="bullet"/>
      <w:lvlText w:val="•"/>
      <w:lvlJc w:val="left"/>
      <w:pPr>
        <w:ind w:left="8894" w:hanging="284"/>
      </w:pPr>
      <w:rPr>
        <w:rFonts w:hint="default"/>
        <w:lang w:val="en-US" w:eastAsia="en-US" w:bidi="en-US"/>
      </w:rPr>
    </w:lvl>
    <w:lvl w:ilvl="8">
      <w:numFmt w:val="bullet"/>
      <w:lvlText w:val="•"/>
      <w:lvlJc w:val="left"/>
      <w:pPr>
        <w:ind w:left="9899" w:hanging="284"/>
      </w:pPr>
      <w:rPr>
        <w:rFonts w:hint="default"/>
        <w:lang w:val="en-US" w:eastAsia="en-US" w:bidi="en-US"/>
      </w:rPr>
    </w:lvl>
  </w:abstractNum>
  <w:abstractNum w:abstractNumId="15">
    <w:nsid w:val="BF205925"/>
    <w:multiLevelType w:val="multilevel"/>
    <w:tmpl w:val="BF205925"/>
    <w:lvl w:ilvl="0">
      <w:start w:val="1"/>
      <w:numFmt w:val="decimal"/>
      <w:lvlText w:val="%1."/>
      <w:lvlJc w:val="left"/>
      <w:pPr>
        <w:ind w:left="2011" w:hanging="428"/>
      </w:pPr>
      <w:rPr>
        <w:rFonts w:ascii="Tahoma" w:eastAsia="Tahoma" w:hAnsi="Tahoma" w:cs="Tahoma" w:hint="default"/>
        <w:w w:val="99"/>
        <w:sz w:val="24"/>
        <w:szCs w:val="24"/>
        <w:lang w:val="en-US" w:eastAsia="en-US" w:bidi="en-US"/>
      </w:rPr>
    </w:lvl>
    <w:lvl w:ilvl="1">
      <w:numFmt w:val="bullet"/>
      <w:lvlText w:val="-"/>
      <w:lvlJc w:val="left"/>
      <w:pPr>
        <w:ind w:left="2304" w:hanging="360"/>
      </w:pPr>
      <w:rPr>
        <w:rFonts w:ascii="Trebuchet MS" w:eastAsia="Trebuchet MS" w:hAnsi="Trebuchet MS" w:cs="Trebuchet MS" w:hint="default"/>
        <w:w w:val="83"/>
        <w:sz w:val="24"/>
        <w:szCs w:val="24"/>
        <w:lang w:val="en-US" w:eastAsia="en-US" w:bidi="en-US"/>
      </w:rPr>
    </w:lvl>
    <w:lvl w:ilvl="2">
      <w:numFmt w:val="bullet"/>
      <w:lvlText w:val="•"/>
      <w:lvlJc w:val="left"/>
      <w:pPr>
        <w:ind w:left="3367" w:hanging="360"/>
      </w:pPr>
      <w:rPr>
        <w:rFonts w:hint="default"/>
        <w:lang w:val="en-US" w:eastAsia="en-US" w:bidi="en-US"/>
      </w:rPr>
    </w:lvl>
    <w:lvl w:ilvl="3">
      <w:numFmt w:val="bullet"/>
      <w:lvlText w:val="•"/>
      <w:lvlJc w:val="left"/>
      <w:pPr>
        <w:ind w:left="4435" w:hanging="360"/>
      </w:pPr>
      <w:rPr>
        <w:rFonts w:hint="default"/>
        <w:lang w:val="en-US" w:eastAsia="en-US" w:bidi="en-US"/>
      </w:rPr>
    </w:lvl>
    <w:lvl w:ilvl="4">
      <w:numFmt w:val="bullet"/>
      <w:lvlText w:val="•"/>
      <w:lvlJc w:val="left"/>
      <w:pPr>
        <w:ind w:left="5502" w:hanging="360"/>
      </w:pPr>
      <w:rPr>
        <w:rFonts w:hint="default"/>
        <w:lang w:val="en-US" w:eastAsia="en-US" w:bidi="en-US"/>
      </w:rPr>
    </w:lvl>
    <w:lvl w:ilvl="5">
      <w:numFmt w:val="bullet"/>
      <w:lvlText w:val="•"/>
      <w:lvlJc w:val="left"/>
      <w:pPr>
        <w:ind w:left="6570" w:hanging="360"/>
      </w:pPr>
      <w:rPr>
        <w:rFonts w:hint="default"/>
        <w:lang w:val="en-US" w:eastAsia="en-US" w:bidi="en-US"/>
      </w:rPr>
    </w:lvl>
    <w:lvl w:ilvl="6">
      <w:numFmt w:val="bullet"/>
      <w:lvlText w:val="•"/>
      <w:lvlJc w:val="left"/>
      <w:pPr>
        <w:ind w:left="7638" w:hanging="360"/>
      </w:pPr>
      <w:rPr>
        <w:rFonts w:hint="default"/>
        <w:lang w:val="en-US" w:eastAsia="en-US" w:bidi="en-US"/>
      </w:rPr>
    </w:lvl>
    <w:lvl w:ilvl="7">
      <w:numFmt w:val="bullet"/>
      <w:lvlText w:val="•"/>
      <w:lvlJc w:val="left"/>
      <w:pPr>
        <w:ind w:left="8705" w:hanging="360"/>
      </w:pPr>
      <w:rPr>
        <w:rFonts w:hint="default"/>
        <w:lang w:val="en-US" w:eastAsia="en-US" w:bidi="en-US"/>
      </w:rPr>
    </w:lvl>
    <w:lvl w:ilvl="8">
      <w:numFmt w:val="bullet"/>
      <w:lvlText w:val="•"/>
      <w:lvlJc w:val="left"/>
      <w:pPr>
        <w:ind w:left="9773" w:hanging="360"/>
      </w:pPr>
      <w:rPr>
        <w:rFonts w:hint="default"/>
        <w:lang w:val="en-US" w:eastAsia="en-US" w:bidi="en-US"/>
      </w:rPr>
    </w:lvl>
  </w:abstractNum>
  <w:abstractNum w:abstractNumId="16">
    <w:nsid w:val="C8879AEF"/>
    <w:multiLevelType w:val="multilevel"/>
    <w:tmpl w:val="C8879AEF"/>
    <w:lvl w:ilvl="0">
      <w:numFmt w:val="bullet"/>
      <w:lvlText w:val="-"/>
      <w:lvlJc w:val="left"/>
      <w:pPr>
        <w:ind w:left="1867" w:hanging="284"/>
      </w:pPr>
      <w:rPr>
        <w:rFonts w:ascii="Tahoma" w:eastAsia="Tahoma" w:hAnsi="Tahoma" w:cs="Tahoma" w:hint="default"/>
        <w:w w:val="100"/>
        <w:sz w:val="24"/>
        <w:szCs w:val="24"/>
        <w:lang w:val="en-US" w:eastAsia="en-US" w:bidi="en-US"/>
      </w:rPr>
    </w:lvl>
    <w:lvl w:ilvl="1">
      <w:numFmt w:val="bullet"/>
      <w:lvlText w:val="•"/>
      <w:lvlJc w:val="left"/>
      <w:pPr>
        <w:ind w:left="2864" w:hanging="284"/>
      </w:pPr>
      <w:rPr>
        <w:rFonts w:hint="default"/>
        <w:lang w:val="en-US" w:eastAsia="en-US" w:bidi="en-US"/>
      </w:rPr>
    </w:lvl>
    <w:lvl w:ilvl="2">
      <w:numFmt w:val="bullet"/>
      <w:lvlText w:val="•"/>
      <w:lvlJc w:val="left"/>
      <w:pPr>
        <w:ind w:left="3869" w:hanging="284"/>
      </w:pPr>
      <w:rPr>
        <w:rFonts w:hint="default"/>
        <w:lang w:val="en-US" w:eastAsia="en-US" w:bidi="en-US"/>
      </w:rPr>
    </w:lvl>
    <w:lvl w:ilvl="3">
      <w:numFmt w:val="bullet"/>
      <w:lvlText w:val="•"/>
      <w:lvlJc w:val="left"/>
      <w:pPr>
        <w:ind w:left="4874" w:hanging="284"/>
      </w:pPr>
      <w:rPr>
        <w:rFonts w:hint="default"/>
        <w:lang w:val="en-US" w:eastAsia="en-US" w:bidi="en-US"/>
      </w:rPr>
    </w:lvl>
    <w:lvl w:ilvl="4">
      <w:numFmt w:val="bullet"/>
      <w:lvlText w:val="•"/>
      <w:lvlJc w:val="left"/>
      <w:pPr>
        <w:ind w:left="5879" w:hanging="284"/>
      </w:pPr>
      <w:rPr>
        <w:rFonts w:hint="default"/>
        <w:lang w:val="en-US" w:eastAsia="en-US" w:bidi="en-US"/>
      </w:rPr>
    </w:lvl>
    <w:lvl w:ilvl="5">
      <w:numFmt w:val="bullet"/>
      <w:lvlText w:val="•"/>
      <w:lvlJc w:val="left"/>
      <w:pPr>
        <w:ind w:left="6884" w:hanging="284"/>
      </w:pPr>
      <w:rPr>
        <w:rFonts w:hint="default"/>
        <w:lang w:val="en-US" w:eastAsia="en-US" w:bidi="en-US"/>
      </w:rPr>
    </w:lvl>
    <w:lvl w:ilvl="6">
      <w:numFmt w:val="bullet"/>
      <w:lvlText w:val="•"/>
      <w:lvlJc w:val="left"/>
      <w:pPr>
        <w:ind w:left="7889" w:hanging="284"/>
      </w:pPr>
      <w:rPr>
        <w:rFonts w:hint="default"/>
        <w:lang w:val="en-US" w:eastAsia="en-US" w:bidi="en-US"/>
      </w:rPr>
    </w:lvl>
    <w:lvl w:ilvl="7">
      <w:numFmt w:val="bullet"/>
      <w:lvlText w:val="•"/>
      <w:lvlJc w:val="left"/>
      <w:pPr>
        <w:ind w:left="8894" w:hanging="284"/>
      </w:pPr>
      <w:rPr>
        <w:rFonts w:hint="default"/>
        <w:lang w:val="en-US" w:eastAsia="en-US" w:bidi="en-US"/>
      </w:rPr>
    </w:lvl>
    <w:lvl w:ilvl="8">
      <w:numFmt w:val="bullet"/>
      <w:lvlText w:val="•"/>
      <w:lvlJc w:val="left"/>
      <w:pPr>
        <w:ind w:left="9899" w:hanging="284"/>
      </w:pPr>
      <w:rPr>
        <w:rFonts w:hint="default"/>
        <w:lang w:val="en-US" w:eastAsia="en-US" w:bidi="en-US"/>
      </w:rPr>
    </w:lvl>
  </w:abstractNum>
  <w:abstractNum w:abstractNumId="17">
    <w:nsid w:val="CC77BD89"/>
    <w:multiLevelType w:val="singleLevel"/>
    <w:tmpl w:val="CC77BD89"/>
    <w:lvl w:ilvl="0">
      <w:start w:val="1"/>
      <w:numFmt w:val="decimal"/>
      <w:suff w:val="space"/>
      <w:lvlText w:val="%1."/>
      <w:lvlJc w:val="left"/>
    </w:lvl>
  </w:abstractNum>
  <w:abstractNum w:abstractNumId="18">
    <w:nsid w:val="CF092B84"/>
    <w:multiLevelType w:val="multilevel"/>
    <w:tmpl w:val="CF092B84"/>
    <w:lvl w:ilvl="0">
      <w:start w:val="1"/>
      <w:numFmt w:val="decimal"/>
      <w:lvlText w:val="%1."/>
      <w:lvlJc w:val="left"/>
      <w:pPr>
        <w:ind w:left="1322" w:hanging="360"/>
      </w:pPr>
      <w:rPr>
        <w:rFonts w:ascii="Tahoma" w:eastAsia="Times New Roman" w:hAnsi="Tahoma" w:cs="Tahoma"/>
        <w:w w:val="99"/>
        <w:sz w:val="24"/>
        <w:szCs w:val="24"/>
        <w:lang w:val="en-US" w:eastAsia="en-US" w:bidi="en-US"/>
      </w:rPr>
    </w:lvl>
    <w:lvl w:ilvl="1">
      <w:numFmt w:val="bullet"/>
      <w:lvlText w:val="•"/>
      <w:lvlJc w:val="left"/>
      <w:pPr>
        <w:ind w:left="1720" w:hanging="360"/>
      </w:pPr>
      <w:rPr>
        <w:rFonts w:hint="default"/>
        <w:lang w:val="en-US" w:eastAsia="en-US" w:bidi="en-US"/>
      </w:rPr>
    </w:lvl>
    <w:lvl w:ilvl="2">
      <w:numFmt w:val="bullet"/>
      <w:lvlText w:val="•"/>
      <w:lvlJc w:val="left"/>
      <w:pPr>
        <w:ind w:left="2756" w:hanging="360"/>
      </w:pPr>
      <w:rPr>
        <w:rFonts w:hint="default"/>
        <w:lang w:val="en-US" w:eastAsia="en-US" w:bidi="en-US"/>
      </w:rPr>
    </w:lvl>
    <w:lvl w:ilvl="3">
      <w:numFmt w:val="bullet"/>
      <w:lvlText w:val="•"/>
      <w:lvlJc w:val="left"/>
      <w:pPr>
        <w:ind w:left="3793" w:hanging="360"/>
      </w:pPr>
      <w:rPr>
        <w:rFonts w:hint="default"/>
        <w:lang w:val="en-US" w:eastAsia="en-US" w:bidi="en-US"/>
      </w:rPr>
    </w:lvl>
    <w:lvl w:ilvl="4">
      <w:numFmt w:val="bullet"/>
      <w:lvlText w:val="•"/>
      <w:lvlJc w:val="left"/>
      <w:pPr>
        <w:ind w:left="4829" w:hanging="360"/>
      </w:pPr>
      <w:rPr>
        <w:rFonts w:hint="default"/>
        <w:lang w:val="en-US" w:eastAsia="en-US" w:bidi="en-US"/>
      </w:rPr>
    </w:lvl>
    <w:lvl w:ilvl="5">
      <w:numFmt w:val="bullet"/>
      <w:lvlText w:val="•"/>
      <w:lvlJc w:val="left"/>
      <w:pPr>
        <w:ind w:left="5866" w:hanging="360"/>
      </w:pPr>
      <w:rPr>
        <w:rFonts w:hint="default"/>
        <w:lang w:val="en-US" w:eastAsia="en-US" w:bidi="en-US"/>
      </w:rPr>
    </w:lvl>
    <w:lvl w:ilvl="6">
      <w:numFmt w:val="bullet"/>
      <w:lvlText w:val="•"/>
      <w:lvlJc w:val="left"/>
      <w:pPr>
        <w:ind w:left="6902" w:hanging="360"/>
      </w:pPr>
      <w:rPr>
        <w:rFonts w:hint="default"/>
        <w:lang w:val="en-US" w:eastAsia="en-US" w:bidi="en-US"/>
      </w:rPr>
    </w:lvl>
    <w:lvl w:ilvl="7">
      <w:numFmt w:val="bullet"/>
      <w:lvlText w:val="•"/>
      <w:lvlJc w:val="left"/>
      <w:pPr>
        <w:ind w:left="7939" w:hanging="360"/>
      </w:pPr>
      <w:rPr>
        <w:rFonts w:hint="default"/>
        <w:lang w:val="en-US" w:eastAsia="en-US" w:bidi="en-US"/>
      </w:rPr>
    </w:lvl>
    <w:lvl w:ilvl="8">
      <w:numFmt w:val="bullet"/>
      <w:lvlText w:val="•"/>
      <w:lvlJc w:val="left"/>
      <w:pPr>
        <w:ind w:left="8975" w:hanging="360"/>
      </w:pPr>
      <w:rPr>
        <w:rFonts w:hint="default"/>
        <w:lang w:val="en-US" w:eastAsia="en-US" w:bidi="en-US"/>
      </w:rPr>
    </w:lvl>
  </w:abstractNum>
  <w:abstractNum w:abstractNumId="19">
    <w:nsid w:val="D7F9FE59"/>
    <w:multiLevelType w:val="multilevel"/>
    <w:tmpl w:val="D7F9FE59"/>
    <w:lvl w:ilvl="0">
      <w:numFmt w:val="bullet"/>
      <w:lvlText w:val="-"/>
      <w:lvlJc w:val="left"/>
      <w:pPr>
        <w:ind w:left="1867" w:hanging="284"/>
      </w:pPr>
      <w:rPr>
        <w:rFonts w:hint="default"/>
        <w:w w:val="100"/>
        <w:lang w:val="en-US" w:eastAsia="en-US" w:bidi="en-US"/>
      </w:rPr>
    </w:lvl>
    <w:lvl w:ilvl="1">
      <w:numFmt w:val="bullet"/>
      <w:lvlText w:val="•"/>
      <w:lvlJc w:val="left"/>
      <w:pPr>
        <w:ind w:left="2864" w:hanging="284"/>
      </w:pPr>
      <w:rPr>
        <w:rFonts w:hint="default"/>
        <w:lang w:val="en-US" w:eastAsia="en-US" w:bidi="en-US"/>
      </w:rPr>
    </w:lvl>
    <w:lvl w:ilvl="2">
      <w:numFmt w:val="bullet"/>
      <w:lvlText w:val="•"/>
      <w:lvlJc w:val="left"/>
      <w:pPr>
        <w:ind w:left="3869" w:hanging="284"/>
      </w:pPr>
      <w:rPr>
        <w:rFonts w:hint="default"/>
        <w:lang w:val="en-US" w:eastAsia="en-US" w:bidi="en-US"/>
      </w:rPr>
    </w:lvl>
    <w:lvl w:ilvl="3">
      <w:numFmt w:val="bullet"/>
      <w:lvlText w:val="•"/>
      <w:lvlJc w:val="left"/>
      <w:pPr>
        <w:ind w:left="4874" w:hanging="284"/>
      </w:pPr>
      <w:rPr>
        <w:rFonts w:hint="default"/>
        <w:lang w:val="en-US" w:eastAsia="en-US" w:bidi="en-US"/>
      </w:rPr>
    </w:lvl>
    <w:lvl w:ilvl="4">
      <w:numFmt w:val="bullet"/>
      <w:lvlText w:val="•"/>
      <w:lvlJc w:val="left"/>
      <w:pPr>
        <w:ind w:left="5879" w:hanging="284"/>
      </w:pPr>
      <w:rPr>
        <w:rFonts w:hint="default"/>
        <w:lang w:val="en-US" w:eastAsia="en-US" w:bidi="en-US"/>
      </w:rPr>
    </w:lvl>
    <w:lvl w:ilvl="5">
      <w:numFmt w:val="bullet"/>
      <w:lvlText w:val="•"/>
      <w:lvlJc w:val="left"/>
      <w:pPr>
        <w:ind w:left="6884" w:hanging="284"/>
      </w:pPr>
      <w:rPr>
        <w:rFonts w:hint="default"/>
        <w:lang w:val="en-US" w:eastAsia="en-US" w:bidi="en-US"/>
      </w:rPr>
    </w:lvl>
    <w:lvl w:ilvl="6">
      <w:numFmt w:val="bullet"/>
      <w:lvlText w:val="•"/>
      <w:lvlJc w:val="left"/>
      <w:pPr>
        <w:ind w:left="7889" w:hanging="284"/>
      </w:pPr>
      <w:rPr>
        <w:rFonts w:hint="default"/>
        <w:lang w:val="en-US" w:eastAsia="en-US" w:bidi="en-US"/>
      </w:rPr>
    </w:lvl>
    <w:lvl w:ilvl="7">
      <w:numFmt w:val="bullet"/>
      <w:lvlText w:val="•"/>
      <w:lvlJc w:val="left"/>
      <w:pPr>
        <w:ind w:left="8894" w:hanging="284"/>
      </w:pPr>
      <w:rPr>
        <w:rFonts w:hint="default"/>
        <w:lang w:val="en-US" w:eastAsia="en-US" w:bidi="en-US"/>
      </w:rPr>
    </w:lvl>
    <w:lvl w:ilvl="8">
      <w:numFmt w:val="bullet"/>
      <w:lvlText w:val="•"/>
      <w:lvlJc w:val="left"/>
      <w:pPr>
        <w:ind w:left="9899" w:hanging="284"/>
      </w:pPr>
      <w:rPr>
        <w:rFonts w:hint="default"/>
        <w:lang w:val="en-US" w:eastAsia="en-US" w:bidi="en-US"/>
      </w:rPr>
    </w:lvl>
  </w:abstractNum>
  <w:abstractNum w:abstractNumId="20">
    <w:nsid w:val="DCD95F8E"/>
    <w:multiLevelType w:val="singleLevel"/>
    <w:tmpl w:val="DCD95F8E"/>
    <w:lvl w:ilvl="0">
      <w:start w:val="1"/>
      <w:numFmt w:val="decimal"/>
      <w:lvlText w:val="%1."/>
      <w:lvlJc w:val="left"/>
      <w:pPr>
        <w:tabs>
          <w:tab w:val="num" w:pos="432"/>
        </w:tabs>
        <w:ind w:left="432" w:hanging="432"/>
      </w:pPr>
      <w:rPr>
        <w:rFonts w:hint="default"/>
      </w:rPr>
    </w:lvl>
  </w:abstractNum>
  <w:abstractNum w:abstractNumId="21">
    <w:nsid w:val="E34D56B6"/>
    <w:multiLevelType w:val="singleLevel"/>
    <w:tmpl w:val="E34D56B6"/>
    <w:lvl w:ilvl="0">
      <w:start w:val="4"/>
      <w:numFmt w:val="decimal"/>
      <w:lvlText w:val="%1)"/>
      <w:lvlJc w:val="left"/>
      <w:pPr>
        <w:tabs>
          <w:tab w:val="num" w:pos="432"/>
        </w:tabs>
        <w:ind w:left="432" w:hanging="432"/>
      </w:pPr>
      <w:rPr>
        <w:rFonts w:hint="default"/>
      </w:rPr>
    </w:lvl>
  </w:abstractNum>
  <w:abstractNum w:abstractNumId="22">
    <w:nsid w:val="ECD201C8"/>
    <w:multiLevelType w:val="singleLevel"/>
    <w:tmpl w:val="ECD201C8"/>
    <w:lvl w:ilvl="0">
      <w:start w:val="1"/>
      <w:numFmt w:val="decimal"/>
      <w:lvlText w:val="%1."/>
      <w:lvlJc w:val="left"/>
      <w:pPr>
        <w:tabs>
          <w:tab w:val="num" w:pos="425"/>
        </w:tabs>
        <w:ind w:left="425" w:hanging="425"/>
      </w:pPr>
      <w:rPr>
        <w:rFonts w:hint="default"/>
      </w:rPr>
    </w:lvl>
  </w:abstractNum>
  <w:abstractNum w:abstractNumId="23">
    <w:nsid w:val="F491CC33"/>
    <w:multiLevelType w:val="singleLevel"/>
    <w:tmpl w:val="F491CC33"/>
    <w:lvl w:ilvl="0">
      <w:start w:val="1"/>
      <w:numFmt w:val="decimal"/>
      <w:lvlText w:val="%1."/>
      <w:lvlJc w:val="left"/>
      <w:pPr>
        <w:tabs>
          <w:tab w:val="num" w:pos="425"/>
        </w:tabs>
        <w:ind w:left="425" w:hanging="425"/>
      </w:pPr>
      <w:rPr>
        <w:rFonts w:hint="default"/>
      </w:rPr>
    </w:lvl>
  </w:abstractNum>
  <w:abstractNum w:abstractNumId="24">
    <w:nsid w:val="F4B5D9F5"/>
    <w:multiLevelType w:val="multilevel"/>
    <w:tmpl w:val="F4B5D9F5"/>
    <w:lvl w:ilvl="0">
      <w:start w:val="1"/>
      <w:numFmt w:val="decimal"/>
      <w:lvlText w:val="%1."/>
      <w:lvlJc w:val="left"/>
      <w:pPr>
        <w:ind w:left="2011" w:hanging="428"/>
      </w:pPr>
      <w:rPr>
        <w:rFonts w:ascii="Tahoma" w:eastAsia="Tahoma" w:hAnsi="Tahoma" w:cs="Tahoma" w:hint="default"/>
        <w:w w:val="99"/>
        <w:sz w:val="24"/>
        <w:szCs w:val="24"/>
        <w:lang w:val="en-US" w:eastAsia="en-US" w:bidi="en-US"/>
      </w:rPr>
    </w:lvl>
    <w:lvl w:ilvl="1">
      <w:numFmt w:val="bullet"/>
      <w:lvlText w:val="•"/>
      <w:lvlJc w:val="left"/>
      <w:pPr>
        <w:ind w:left="3008" w:hanging="428"/>
      </w:pPr>
      <w:rPr>
        <w:rFonts w:hint="default"/>
        <w:lang w:val="en-US" w:eastAsia="en-US" w:bidi="en-US"/>
      </w:rPr>
    </w:lvl>
    <w:lvl w:ilvl="2">
      <w:numFmt w:val="bullet"/>
      <w:lvlText w:val="•"/>
      <w:lvlJc w:val="left"/>
      <w:pPr>
        <w:ind w:left="3997" w:hanging="428"/>
      </w:pPr>
      <w:rPr>
        <w:rFonts w:hint="default"/>
        <w:lang w:val="en-US" w:eastAsia="en-US" w:bidi="en-US"/>
      </w:rPr>
    </w:lvl>
    <w:lvl w:ilvl="3">
      <w:numFmt w:val="bullet"/>
      <w:lvlText w:val="•"/>
      <w:lvlJc w:val="left"/>
      <w:pPr>
        <w:ind w:left="4986" w:hanging="428"/>
      </w:pPr>
      <w:rPr>
        <w:rFonts w:hint="default"/>
        <w:lang w:val="en-US" w:eastAsia="en-US" w:bidi="en-US"/>
      </w:rPr>
    </w:lvl>
    <w:lvl w:ilvl="4">
      <w:numFmt w:val="bullet"/>
      <w:lvlText w:val="•"/>
      <w:lvlJc w:val="left"/>
      <w:pPr>
        <w:ind w:left="5975" w:hanging="428"/>
      </w:pPr>
      <w:rPr>
        <w:rFonts w:hint="default"/>
        <w:lang w:val="en-US" w:eastAsia="en-US" w:bidi="en-US"/>
      </w:rPr>
    </w:lvl>
    <w:lvl w:ilvl="5">
      <w:numFmt w:val="bullet"/>
      <w:lvlText w:val="•"/>
      <w:lvlJc w:val="left"/>
      <w:pPr>
        <w:ind w:left="6964" w:hanging="428"/>
      </w:pPr>
      <w:rPr>
        <w:rFonts w:hint="default"/>
        <w:lang w:val="en-US" w:eastAsia="en-US" w:bidi="en-US"/>
      </w:rPr>
    </w:lvl>
    <w:lvl w:ilvl="6">
      <w:numFmt w:val="bullet"/>
      <w:lvlText w:val="•"/>
      <w:lvlJc w:val="left"/>
      <w:pPr>
        <w:ind w:left="7953" w:hanging="428"/>
      </w:pPr>
      <w:rPr>
        <w:rFonts w:hint="default"/>
        <w:lang w:val="en-US" w:eastAsia="en-US" w:bidi="en-US"/>
      </w:rPr>
    </w:lvl>
    <w:lvl w:ilvl="7">
      <w:numFmt w:val="bullet"/>
      <w:lvlText w:val="•"/>
      <w:lvlJc w:val="left"/>
      <w:pPr>
        <w:ind w:left="8942" w:hanging="428"/>
      </w:pPr>
      <w:rPr>
        <w:rFonts w:hint="default"/>
        <w:lang w:val="en-US" w:eastAsia="en-US" w:bidi="en-US"/>
      </w:rPr>
    </w:lvl>
    <w:lvl w:ilvl="8">
      <w:numFmt w:val="bullet"/>
      <w:lvlText w:val="•"/>
      <w:lvlJc w:val="left"/>
      <w:pPr>
        <w:ind w:left="9931" w:hanging="428"/>
      </w:pPr>
      <w:rPr>
        <w:rFonts w:hint="default"/>
        <w:lang w:val="en-US" w:eastAsia="en-US" w:bidi="en-US"/>
      </w:rPr>
    </w:lvl>
  </w:abstractNum>
  <w:abstractNum w:abstractNumId="25">
    <w:nsid w:val="00000002"/>
    <w:multiLevelType w:val="multilevel"/>
    <w:tmpl w:val="00000002"/>
    <w:lvl w:ilvl="0">
      <w:start w:val="1"/>
      <w:numFmt w:val="upperRoman"/>
      <w:lvlText w:val="%1."/>
      <w:lvlJc w:val="left"/>
      <w:pPr>
        <w:tabs>
          <w:tab w:val="num" w:pos="1080"/>
        </w:tabs>
        <w:ind w:left="1080" w:hanging="720"/>
      </w:pPr>
      <w:rPr>
        <w:rFonts w:hint="default"/>
      </w:rPr>
    </w:lvl>
    <w:lvl w:ilvl="1">
      <w:start w:val="1"/>
      <w:numFmt w:val="upperLetter"/>
      <w:lvlText w:val="%2."/>
      <w:lvlJc w:val="left"/>
      <w:pPr>
        <w:tabs>
          <w:tab w:val="num" w:pos="1440"/>
        </w:tabs>
        <w:ind w:left="1440" w:hanging="360"/>
      </w:pPr>
      <w:rPr>
        <w:rFonts w:hint="default"/>
      </w:rPr>
    </w:lvl>
    <w:lvl w:ilvl="2">
      <w:start w:val="1"/>
      <w:numFmt w:val="lowerRoman"/>
      <w:lvlRestart w:val="0"/>
      <w:lvlText w:val="%3."/>
      <w:lvlJc w:val="right"/>
      <w:pPr>
        <w:tabs>
          <w:tab w:val="num" w:pos="2160"/>
        </w:tabs>
        <w:ind w:left="2160" w:hanging="180"/>
      </w:pPr>
    </w:lvl>
    <w:lvl w:ilvl="3">
      <w:start w:val="1"/>
      <w:numFmt w:val="decimal"/>
      <w:lvlRestart w:val="0"/>
      <w:lvlText w:val="%4."/>
      <w:lvlJc w:val="left"/>
      <w:pPr>
        <w:tabs>
          <w:tab w:val="num" w:pos="2880"/>
        </w:tabs>
        <w:ind w:left="2880" w:hanging="360"/>
      </w:pPr>
    </w:lvl>
    <w:lvl w:ilvl="4">
      <w:start w:val="1"/>
      <w:numFmt w:val="lowerLetter"/>
      <w:lvlRestart w:val="0"/>
      <w:lvlText w:val="%5."/>
      <w:lvlJc w:val="left"/>
      <w:pPr>
        <w:tabs>
          <w:tab w:val="num" w:pos="3600"/>
        </w:tabs>
        <w:ind w:left="3600" w:hanging="360"/>
      </w:pPr>
    </w:lvl>
    <w:lvl w:ilvl="5">
      <w:start w:val="1"/>
      <w:numFmt w:val="lowerRoman"/>
      <w:lvlRestart w:val="0"/>
      <w:lvlText w:val="%6."/>
      <w:lvlJc w:val="right"/>
      <w:pPr>
        <w:tabs>
          <w:tab w:val="num" w:pos="4320"/>
        </w:tabs>
        <w:ind w:left="4320" w:hanging="180"/>
      </w:pPr>
    </w:lvl>
    <w:lvl w:ilvl="6">
      <w:start w:val="1"/>
      <w:numFmt w:val="decimal"/>
      <w:lvlRestart w:val="0"/>
      <w:lvlText w:val="%7."/>
      <w:lvlJc w:val="left"/>
      <w:pPr>
        <w:tabs>
          <w:tab w:val="num" w:pos="5040"/>
        </w:tabs>
        <w:ind w:left="5040" w:hanging="360"/>
      </w:pPr>
    </w:lvl>
    <w:lvl w:ilvl="7">
      <w:start w:val="1"/>
      <w:numFmt w:val="lowerLetter"/>
      <w:lvlRestart w:val="0"/>
      <w:lvlText w:val="%8."/>
      <w:lvlJc w:val="left"/>
      <w:pPr>
        <w:tabs>
          <w:tab w:val="num" w:pos="5760"/>
        </w:tabs>
        <w:ind w:left="5760" w:hanging="360"/>
      </w:pPr>
    </w:lvl>
    <w:lvl w:ilvl="8">
      <w:start w:val="1"/>
      <w:numFmt w:val="lowerRoman"/>
      <w:lvlRestart w:val="0"/>
      <w:lvlText w:val="%9."/>
      <w:lvlJc w:val="right"/>
      <w:pPr>
        <w:tabs>
          <w:tab w:val="num" w:pos="6480"/>
        </w:tabs>
        <w:ind w:left="6480" w:hanging="180"/>
      </w:pPr>
    </w:lvl>
  </w:abstractNum>
  <w:abstractNum w:abstractNumId="26">
    <w:nsid w:val="0000002C"/>
    <w:multiLevelType w:val="multilevel"/>
    <w:tmpl w:val="0000002C"/>
    <w:lvl w:ilvl="0">
      <w:start w:val="1"/>
      <w:numFmt w:val="bullet"/>
      <w:lvlText w:val=""/>
      <w:lvlJc w:val="left"/>
      <w:pPr>
        <w:ind w:left="807" w:hanging="360"/>
      </w:pPr>
      <w:rPr>
        <w:rFonts w:ascii="Symbol" w:hAnsi="Symbol" w:hint="default"/>
      </w:rPr>
    </w:lvl>
    <w:lvl w:ilvl="1">
      <w:start w:val="1"/>
      <w:numFmt w:val="lowerLetter"/>
      <w:lvlText w:val="%2."/>
      <w:lvlJc w:val="left"/>
      <w:pPr>
        <w:ind w:left="1527" w:hanging="360"/>
      </w:pPr>
    </w:lvl>
    <w:lvl w:ilvl="2">
      <w:start w:val="1"/>
      <w:numFmt w:val="lowerRoman"/>
      <w:lvlText w:val="%3."/>
      <w:lvlJc w:val="right"/>
      <w:pPr>
        <w:ind w:left="2247" w:hanging="180"/>
      </w:pPr>
    </w:lvl>
    <w:lvl w:ilvl="3">
      <w:start w:val="1"/>
      <w:numFmt w:val="decimal"/>
      <w:lvlText w:val="%4."/>
      <w:lvlJc w:val="left"/>
      <w:pPr>
        <w:ind w:left="2967" w:hanging="360"/>
      </w:pPr>
    </w:lvl>
    <w:lvl w:ilvl="4">
      <w:start w:val="1"/>
      <w:numFmt w:val="lowerLetter"/>
      <w:lvlText w:val="%5."/>
      <w:lvlJc w:val="left"/>
      <w:pPr>
        <w:ind w:left="3687" w:hanging="360"/>
      </w:pPr>
    </w:lvl>
    <w:lvl w:ilvl="5">
      <w:start w:val="1"/>
      <w:numFmt w:val="lowerRoman"/>
      <w:lvlText w:val="%6."/>
      <w:lvlJc w:val="right"/>
      <w:pPr>
        <w:ind w:left="4407" w:hanging="180"/>
      </w:pPr>
    </w:lvl>
    <w:lvl w:ilvl="6">
      <w:start w:val="1"/>
      <w:numFmt w:val="decimal"/>
      <w:lvlText w:val="%7."/>
      <w:lvlJc w:val="left"/>
      <w:pPr>
        <w:ind w:left="5127" w:hanging="360"/>
      </w:pPr>
    </w:lvl>
    <w:lvl w:ilvl="7">
      <w:start w:val="1"/>
      <w:numFmt w:val="lowerLetter"/>
      <w:lvlText w:val="%8."/>
      <w:lvlJc w:val="left"/>
      <w:pPr>
        <w:ind w:left="5847" w:hanging="360"/>
      </w:pPr>
    </w:lvl>
    <w:lvl w:ilvl="8">
      <w:start w:val="1"/>
      <w:numFmt w:val="lowerRoman"/>
      <w:lvlText w:val="%9."/>
      <w:lvlJc w:val="right"/>
      <w:pPr>
        <w:ind w:left="6567" w:hanging="180"/>
      </w:pPr>
    </w:lvl>
  </w:abstractNum>
  <w:abstractNum w:abstractNumId="27">
    <w:nsid w:val="00000032"/>
    <w:multiLevelType w:val="multilevel"/>
    <w:tmpl w:val="00000032"/>
    <w:lvl w:ilvl="0">
      <w:start w:val="2"/>
      <w:numFmt w:val="upp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003BAF11"/>
    <w:multiLevelType w:val="singleLevel"/>
    <w:tmpl w:val="003BAF11"/>
    <w:lvl w:ilvl="0">
      <w:start w:val="2"/>
      <w:numFmt w:val="lowerLetter"/>
      <w:lvlText w:val="%1."/>
      <w:lvlJc w:val="left"/>
      <w:pPr>
        <w:tabs>
          <w:tab w:val="num" w:pos="432"/>
        </w:tabs>
        <w:ind w:left="432" w:hanging="432"/>
      </w:pPr>
      <w:rPr>
        <w:rFonts w:hint="default"/>
      </w:rPr>
    </w:lvl>
  </w:abstractNum>
  <w:abstractNum w:abstractNumId="29">
    <w:nsid w:val="0053208E"/>
    <w:multiLevelType w:val="multilevel"/>
    <w:tmpl w:val="47804A18"/>
    <w:lvl w:ilvl="0">
      <w:start w:val="2"/>
      <w:numFmt w:val="decimal"/>
      <w:lvlText w:val="%1"/>
      <w:lvlJc w:val="left"/>
      <w:pPr>
        <w:ind w:left="1502" w:hanging="540"/>
      </w:pPr>
      <w:rPr>
        <w:rFonts w:hint="default"/>
        <w:lang w:val="en-US" w:eastAsia="en-US" w:bidi="en-US"/>
      </w:rPr>
    </w:lvl>
    <w:lvl w:ilvl="1">
      <w:start w:val="1"/>
      <w:numFmt w:val="decimal"/>
      <w:lvlText w:val="%1.%2."/>
      <w:lvlJc w:val="left"/>
      <w:pPr>
        <w:ind w:left="1502" w:hanging="540"/>
      </w:pPr>
      <w:rPr>
        <w:rFonts w:ascii="Berlin Sans FB" w:eastAsia="Tahoma" w:hAnsi="Berlin Sans FB" w:cs="Tahoma" w:hint="default"/>
        <w:b/>
        <w:bCs/>
        <w:spacing w:val="-1"/>
        <w:w w:val="100"/>
        <w:sz w:val="24"/>
        <w:szCs w:val="24"/>
        <w:lang w:val="en-US" w:eastAsia="en-US" w:bidi="en-US"/>
      </w:rPr>
    </w:lvl>
    <w:lvl w:ilvl="2">
      <w:start w:val="1"/>
      <w:numFmt w:val="decimal"/>
      <w:lvlText w:val="%3."/>
      <w:lvlJc w:val="left"/>
      <w:pPr>
        <w:ind w:left="1682" w:hanging="360"/>
      </w:pPr>
      <w:rPr>
        <w:rFonts w:ascii="Berlin Sans FB" w:eastAsia="Tahoma" w:hAnsi="Berlin Sans FB" w:cs="Tahoma" w:hint="default"/>
        <w:w w:val="99"/>
        <w:sz w:val="24"/>
        <w:szCs w:val="24"/>
        <w:lang w:val="en-US" w:eastAsia="en-US" w:bidi="en-US"/>
      </w:rPr>
    </w:lvl>
    <w:lvl w:ilvl="3">
      <w:numFmt w:val="bullet"/>
      <w:lvlText w:val="•"/>
      <w:lvlJc w:val="left"/>
      <w:pPr>
        <w:ind w:left="3761" w:hanging="360"/>
      </w:pPr>
      <w:rPr>
        <w:rFonts w:hint="default"/>
        <w:lang w:val="en-US" w:eastAsia="en-US" w:bidi="en-US"/>
      </w:rPr>
    </w:lvl>
    <w:lvl w:ilvl="4">
      <w:numFmt w:val="bullet"/>
      <w:lvlText w:val="•"/>
      <w:lvlJc w:val="left"/>
      <w:pPr>
        <w:ind w:left="4802" w:hanging="360"/>
      </w:pPr>
      <w:rPr>
        <w:rFonts w:hint="default"/>
        <w:lang w:val="en-US" w:eastAsia="en-US" w:bidi="en-US"/>
      </w:rPr>
    </w:lvl>
    <w:lvl w:ilvl="5">
      <w:numFmt w:val="bullet"/>
      <w:lvlText w:val="•"/>
      <w:lvlJc w:val="left"/>
      <w:pPr>
        <w:ind w:left="5843" w:hanging="360"/>
      </w:pPr>
      <w:rPr>
        <w:rFonts w:hint="default"/>
        <w:lang w:val="en-US" w:eastAsia="en-US" w:bidi="en-US"/>
      </w:rPr>
    </w:lvl>
    <w:lvl w:ilvl="6">
      <w:numFmt w:val="bullet"/>
      <w:lvlText w:val="•"/>
      <w:lvlJc w:val="left"/>
      <w:pPr>
        <w:ind w:left="6884" w:hanging="360"/>
      </w:pPr>
      <w:rPr>
        <w:rFonts w:hint="default"/>
        <w:lang w:val="en-US" w:eastAsia="en-US" w:bidi="en-US"/>
      </w:rPr>
    </w:lvl>
    <w:lvl w:ilvl="7">
      <w:numFmt w:val="bullet"/>
      <w:lvlText w:val="•"/>
      <w:lvlJc w:val="left"/>
      <w:pPr>
        <w:ind w:left="7925" w:hanging="360"/>
      </w:pPr>
      <w:rPr>
        <w:rFonts w:hint="default"/>
        <w:lang w:val="en-US" w:eastAsia="en-US" w:bidi="en-US"/>
      </w:rPr>
    </w:lvl>
    <w:lvl w:ilvl="8">
      <w:numFmt w:val="bullet"/>
      <w:lvlText w:val="•"/>
      <w:lvlJc w:val="left"/>
      <w:pPr>
        <w:ind w:left="8966" w:hanging="360"/>
      </w:pPr>
      <w:rPr>
        <w:rFonts w:hint="default"/>
        <w:lang w:val="en-US" w:eastAsia="en-US" w:bidi="en-US"/>
      </w:rPr>
    </w:lvl>
  </w:abstractNum>
  <w:abstractNum w:abstractNumId="30">
    <w:nsid w:val="010300B4"/>
    <w:multiLevelType w:val="multilevel"/>
    <w:tmpl w:val="010300B4"/>
    <w:lvl w:ilvl="0">
      <w:start w:val="1"/>
      <w:numFmt w:val="decimal"/>
      <w:lvlText w:val="%1."/>
      <w:lvlJc w:val="left"/>
      <w:pPr>
        <w:tabs>
          <w:tab w:val="num" w:pos="360"/>
        </w:tabs>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0248C179"/>
    <w:multiLevelType w:val="multilevel"/>
    <w:tmpl w:val="0248C179"/>
    <w:lvl w:ilvl="0">
      <w:start w:val="5"/>
      <w:numFmt w:val="decimal"/>
      <w:lvlText w:val="%1)"/>
      <w:lvlJc w:val="left"/>
      <w:pPr>
        <w:ind w:left="2042" w:hanging="360"/>
      </w:pPr>
      <w:rPr>
        <w:rFonts w:ascii="Tahoma" w:eastAsia="Tahoma" w:hAnsi="Tahoma" w:cs="Tahoma" w:hint="default"/>
        <w:b/>
        <w:bCs/>
        <w:w w:val="100"/>
        <w:sz w:val="24"/>
        <w:szCs w:val="24"/>
        <w:lang w:val="en-US" w:eastAsia="en-US" w:bidi="en-US"/>
      </w:rPr>
    </w:lvl>
    <w:lvl w:ilvl="1">
      <w:start w:val="1"/>
      <w:numFmt w:val="decimal"/>
      <w:lvlText w:val="%2."/>
      <w:lvlJc w:val="left"/>
      <w:pPr>
        <w:ind w:left="2402" w:hanging="360"/>
      </w:pPr>
      <w:rPr>
        <w:rFonts w:ascii="Tahoma" w:eastAsia="Tahoma" w:hAnsi="Tahoma" w:cs="Tahoma" w:hint="default"/>
        <w:w w:val="99"/>
        <w:sz w:val="24"/>
        <w:szCs w:val="24"/>
        <w:lang w:val="en-US" w:eastAsia="en-US" w:bidi="en-US"/>
      </w:rPr>
    </w:lvl>
    <w:lvl w:ilvl="2">
      <w:start w:val="1"/>
      <w:numFmt w:val="decimal"/>
      <w:lvlText w:val="(%3)"/>
      <w:lvlJc w:val="left"/>
      <w:pPr>
        <w:ind w:left="2853" w:hanging="548"/>
      </w:pPr>
      <w:rPr>
        <w:rFonts w:ascii="Tahoma" w:eastAsia="Tahoma" w:hAnsi="Tahoma" w:cs="Tahoma" w:hint="default"/>
        <w:spacing w:val="-2"/>
        <w:w w:val="99"/>
        <w:sz w:val="24"/>
        <w:szCs w:val="24"/>
        <w:lang w:val="en-US" w:eastAsia="en-US" w:bidi="en-US"/>
      </w:rPr>
    </w:lvl>
    <w:lvl w:ilvl="3">
      <w:numFmt w:val="bullet"/>
      <w:lvlText w:val="•"/>
      <w:lvlJc w:val="left"/>
      <w:pPr>
        <w:ind w:left="3883" w:hanging="548"/>
      </w:pPr>
      <w:rPr>
        <w:rFonts w:hint="default"/>
        <w:lang w:val="en-US" w:eastAsia="en-US" w:bidi="en-US"/>
      </w:rPr>
    </w:lvl>
    <w:lvl w:ilvl="4">
      <w:numFmt w:val="bullet"/>
      <w:lvlText w:val="•"/>
      <w:lvlJc w:val="left"/>
      <w:pPr>
        <w:ind w:left="4907" w:hanging="548"/>
      </w:pPr>
      <w:rPr>
        <w:rFonts w:hint="default"/>
        <w:lang w:val="en-US" w:eastAsia="en-US" w:bidi="en-US"/>
      </w:rPr>
    </w:lvl>
    <w:lvl w:ilvl="5">
      <w:numFmt w:val="bullet"/>
      <w:lvlText w:val="•"/>
      <w:lvlJc w:val="left"/>
      <w:pPr>
        <w:ind w:left="5930" w:hanging="548"/>
      </w:pPr>
      <w:rPr>
        <w:rFonts w:hint="default"/>
        <w:lang w:val="en-US" w:eastAsia="en-US" w:bidi="en-US"/>
      </w:rPr>
    </w:lvl>
    <w:lvl w:ilvl="6">
      <w:numFmt w:val="bullet"/>
      <w:lvlText w:val="•"/>
      <w:lvlJc w:val="left"/>
      <w:pPr>
        <w:ind w:left="6954" w:hanging="548"/>
      </w:pPr>
      <w:rPr>
        <w:rFonts w:hint="default"/>
        <w:lang w:val="en-US" w:eastAsia="en-US" w:bidi="en-US"/>
      </w:rPr>
    </w:lvl>
    <w:lvl w:ilvl="7">
      <w:numFmt w:val="bullet"/>
      <w:lvlText w:val="•"/>
      <w:lvlJc w:val="left"/>
      <w:pPr>
        <w:ind w:left="7978" w:hanging="548"/>
      </w:pPr>
      <w:rPr>
        <w:rFonts w:hint="default"/>
        <w:lang w:val="en-US" w:eastAsia="en-US" w:bidi="en-US"/>
      </w:rPr>
    </w:lvl>
    <w:lvl w:ilvl="8">
      <w:numFmt w:val="bullet"/>
      <w:lvlText w:val="•"/>
      <w:lvlJc w:val="left"/>
      <w:pPr>
        <w:ind w:left="9001" w:hanging="548"/>
      </w:pPr>
      <w:rPr>
        <w:rFonts w:hint="default"/>
        <w:lang w:val="en-US" w:eastAsia="en-US" w:bidi="en-US"/>
      </w:rPr>
    </w:lvl>
  </w:abstractNum>
  <w:abstractNum w:abstractNumId="32">
    <w:nsid w:val="02BA5A3C"/>
    <w:multiLevelType w:val="hybridMultilevel"/>
    <w:tmpl w:val="D430DA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03BC65A2"/>
    <w:multiLevelType w:val="multilevel"/>
    <w:tmpl w:val="03BC65A2"/>
    <w:lvl w:ilvl="0">
      <w:start w:val="1"/>
      <w:numFmt w:val="lowerLetter"/>
      <w:lvlText w:val="%1."/>
      <w:lvlJc w:val="left"/>
      <w:pPr>
        <w:ind w:left="927"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4">
    <w:nsid w:val="03D62ECE"/>
    <w:multiLevelType w:val="multilevel"/>
    <w:tmpl w:val="03D62ECE"/>
    <w:lvl w:ilvl="0">
      <w:start w:val="1"/>
      <w:numFmt w:val="decimal"/>
      <w:lvlText w:val="%1."/>
      <w:lvlJc w:val="left"/>
      <w:pPr>
        <w:ind w:left="2009" w:hanging="425"/>
      </w:pPr>
      <w:rPr>
        <w:rFonts w:ascii="Tahoma" w:eastAsia="Tahoma" w:hAnsi="Tahoma" w:cs="Tahoma" w:hint="default"/>
        <w:w w:val="99"/>
        <w:sz w:val="24"/>
        <w:szCs w:val="24"/>
        <w:lang w:val="en-US" w:eastAsia="en-US" w:bidi="en-US"/>
      </w:rPr>
    </w:lvl>
    <w:lvl w:ilvl="1">
      <w:numFmt w:val="bullet"/>
      <w:lvlText w:val="•"/>
      <w:lvlJc w:val="left"/>
      <w:pPr>
        <w:ind w:left="2990" w:hanging="425"/>
      </w:pPr>
      <w:rPr>
        <w:rFonts w:hint="default"/>
        <w:lang w:val="en-US" w:eastAsia="en-US" w:bidi="en-US"/>
      </w:rPr>
    </w:lvl>
    <w:lvl w:ilvl="2">
      <w:numFmt w:val="bullet"/>
      <w:lvlText w:val="•"/>
      <w:lvlJc w:val="left"/>
      <w:pPr>
        <w:ind w:left="3981" w:hanging="425"/>
      </w:pPr>
      <w:rPr>
        <w:rFonts w:hint="default"/>
        <w:lang w:val="en-US" w:eastAsia="en-US" w:bidi="en-US"/>
      </w:rPr>
    </w:lvl>
    <w:lvl w:ilvl="3">
      <w:numFmt w:val="bullet"/>
      <w:lvlText w:val="•"/>
      <w:lvlJc w:val="left"/>
      <w:pPr>
        <w:ind w:left="4972" w:hanging="425"/>
      </w:pPr>
      <w:rPr>
        <w:rFonts w:hint="default"/>
        <w:lang w:val="en-US" w:eastAsia="en-US" w:bidi="en-US"/>
      </w:rPr>
    </w:lvl>
    <w:lvl w:ilvl="4">
      <w:numFmt w:val="bullet"/>
      <w:lvlText w:val="•"/>
      <w:lvlJc w:val="left"/>
      <w:pPr>
        <w:ind w:left="5963" w:hanging="425"/>
      </w:pPr>
      <w:rPr>
        <w:rFonts w:hint="default"/>
        <w:lang w:val="en-US" w:eastAsia="en-US" w:bidi="en-US"/>
      </w:rPr>
    </w:lvl>
    <w:lvl w:ilvl="5">
      <w:numFmt w:val="bullet"/>
      <w:lvlText w:val="•"/>
      <w:lvlJc w:val="left"/>
      <w:pPr>
        <w:ind w:left="6954" w:hanging="425"/>
      </w:pPr>
      <w:rPr>
        <w:rFonts w:hint="default"/>
        <w:lang w:val="en-US" w:eastAsia="en-US" w:bidi="en-US"/>
      </w:rPr>
    </w:lvl>
    <w:lvl w:ilvl="6">
      <w:numFmt w:val="bullet"/>
      <w:lvlText w:val="•"/>
      <w:lvlJc w:val="left"/>
      <w:pPr>
        <w:ind w:left="7945" w:hanging="425"/>
      </w:pPr>
      <w:rPr>
        <w:rFonts w:hint="default"/>
        <w:lang w:val="en-US" w:eastAsia="en-US" w:bidi="en-US"/>
      </w:rPr>
    </w:lvl>
    <w:lvl w:ilvl="7">
      <w:numFmt w:val="bullet"/>
      <w:lvlText w:val="•"/>
      <w:lvlJc w:val="left"/>
      <w:pPr>
        <w:ind w:left="8936" w:hanging="425"/>
      </w:pPr>
      <w:rPr>
        <w:rFonts w:hint="default"/>
        <w:lang w:val="en-US" w:eastAsia="en-US" w:bidi="en-US"/>
      </w:rPr>
    </w:lvl>
    <w:lvl w:ilvl="8">
      <w:numFmt w:val="bullet"/>
      <w:lvlText w:val="•"/>
      <w:lvlJc w:val="left"/>
      <w:pPr>
        <w:ind w:left="9927" w:hanging="425"/>
      </w:pPr>
      <w:rPr>
        <w:rFonts w:hint="default"/>
        <w:lang w:val="en-US" w:eastAsia="en-US" w:bidi="en-US"/>
      </w:rPr>
    </w:lvl>
  </w:abstractNum>
  <w:abstractNum w:abstractNumId="35">
    <w:nsid w:val="083B6DFE"/>
    <w:multiLevelType w:val="multilevel"/>
    <w:tmpl w:val="083B6DFE"/>
    <w:lvl w:ilvl="0">
      <w:start w:val="1"/>
      <w:numFmt w:val="bullet"/>
      <w:lvlText w:val="-"/>
      <w:lvlJc w:val="left"/>
      <w:pPr>
        <w:ind w:left="720" w:hanging="360"/>
      </w:pPr>
      <w:rPr>
        <w:rFonts w:ascii="Tahoma" w:eastAsia="Calibri" w:hAnsi="Tahoma" w:cs="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nsid w:val="0E640482"/>
    <w:multiLevelType w:val="multilevel"/>
    <w:tmpl w:val="0E640482"/>
    <w:lvl w:ilvl="0">
      <w:start w:val="1"/>
      <w:numFmt w:val="decimal"/>
      <w:lvlText w:val="%1."/>
      <w:lvlJc w:val="left"/>
      <w:pPr>
        <w:ind w:left="2011" w:hanging="428"/>
      </w:pPr>
      <w:rPr>
        <w:rFonts w:ascii="Tahoma" w:eastAsia="Tahoma" w:hAnsi="Tahoma" w:cs="Tahoma" w:hint="default"/>
        <w:w w:val="99"/>
        <w:sz w:val="24"/>
        <w:szCs w:val="24"/>
        <w:lang w:val="en-US" w:eastAsia="en-US" w:bidi="en-US"/>
      </w:rPr>
    </w:lvl>
    <w:lvl w:ilvl="1">
      <w:numFmt w:val="bullet"/>
      <w:lvlText w:val="•"/>
      <w:lvlJc w:val="left"/>
      <w:pPr>
        <w:ind w:left="3008" w:hanging="428"/>
      </w:pPr>
      <w:rPr>
        <w:rFonts w:hint="default"/>
        <w:lang w:val="en-US" w:eastAsia="en-US" w:bidi="en-US"/>
      </w:rPr>
    </w:lvl>
    <w:lvl w:ilvl="2">
      <w:numFmt w:val="bullet"/>
      <w:lvlText w:val="•"/>
      <w:lvlJc w:val="left"/>
      <w:pPr>
        <w:ind w:left="3997" w:hanging="428"/>
      </w:pPr>
      <w:rPr>
        <w:rFonts w:hint="default"/>
        <w:lang w:val="en-US" w:eastAsia="en-US" w:bidi="en-US"/>
      </w:rPr>
    </w:lvl>
    <w:lvl w:ilvl="3">
      <w:numFmt w:val="bullet"/>
      <w:lvlText w:val="•"/>
      <w:lvlJc w:val="left"/>
      <w:pPr>
        <w:ind w:left="4986" w:hanging="428"/>
      </w:pPr>
      <w:rPr>
        <w:rFonts w:hint="default"/>
        <w:lang w:val="en-US" w:eastAsia="en-US" w:bidi="en-US"/>
      </w:rPr>
    </w:lvl>
    <w:lvl w:ilvl="4">
      <w:numFmt w:val="bullet"/>
      <w:lvlText w:val="•"/>
      <w:lvlJc w:val="left"/>
      <w:pPr>
        <w:ind w:left="5975" w:hanging="428"/>
      </w:pPr>
      <w:rPr>
        <w:rFonts w:hint="default"/>
        <w:lang w:val="en-US" w:eastAsia="en-US" w:bidi="en-US"/>
      </w:rPr>
    </w:lvl>
    <w:lvl w:ilvl="5">
      <w:numFmt w:val="bullet"/>
      <w:lvlText w:val="•"/>
      <w:lvlJc w:val="left"/>
      <w:pPr>
        <w:ind w:left="6964" w:hanging="428"/>
      </w:pPr>
      <w:rPr>
        <w:rFonts w:hint="default"/>
        <w:lang w:val="en-US" w:eastAsia="en-US" w:bidi="en-US"/>
      </w:rPr>
    </w:lvl>
    <w:lvl w:ilvl="6">
      <w:numFmt w:val="bullet"/>
      <w:lvlText w:val="•"/>
      <w:lvlJc w:val="left"/>
      <w:pPr>
        <w:ind w:left="7953" w:hanging="428"/>
      </w:pPr>
      <w:rPr>
        <w:rFonts w:hint="default"/>
        <w:lang w:val="en-US" w:eastAsia="en-US" w:bidi="en-US"/>
      </w:rPr>
    </w:lvl>
    <w:lvl w:ilvl="7">
      <w:numFmt w:val="bullet"/>
      <w:lvlText w:val="•"/>
      <w:lvlJc w:val="left"/>
      <w:pPr>
        <w:ind w:left="8942" w:hanging="428"/>
      </w:pPr>
      <w:rPr>
        <w:rFonts w:hint="default"/>
        <w:lang w:val="en-US" w:eastAsia="en-US" w:bidi="en-US"/>
      </w:rPr>
    </w:lvl>
    <w:lvl w:ilvl="8">
      <w:numFmt w:val="bullet"/>
      <w:lvlText w:val="•"/>
      <w:lvlJc w:val="left"/>
      <w:pPr>
        <w:ind w:left="9931" w:hanging="428"/>
      </w:pPr>
      <w:rPr>
        <w:rFonts w:hint="default"/>
        <w:lang w:val="en-US" w:eastAsia="en-US" w:bidi="en-US"/>
      </w:rPr>
    </w:lvl>
  </w:abstractNum>
  <w:abstractNum w:abstractNumId="37">
    <w:nsid w:val="0F9536F0"/>
    <w:multiLevelType w:val="singleLevel"/>
    <w:tmpl w:val="0F9536F0"/>
    <w:lvl w:ilvl="0">
      <w:start w:val="1"/>
      <w:numFmt w:val="decimal"/>
      <w:lvlText w:val="%1."/>
      <w:lvlJc w:val="left"/>
      <w:pPr>
        <w:tabs>
          <w:tab w:val="num" w:pos="425"/>
        </w:tabs>
        <w:ind w:left="425" w:hanging="425"/>
      </w:pPr>
      <w:rPr>
        <w:rFonts w:hint="default"/>
      </w:rPr>
    </w:lvl>
  </w:abstractNum>
  <w:abstractNum w:abstractNumId="38">
    <w:nsid w:val="1081622B"/>
    <w:multiLevelType w:val="hybridMultilevel"/>
    <w:tmpl w:val="2CF870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10824AE9"/>
    <w:multiLevelType w:val="singleLevel"/>
    <w:tmpl w:val="10824AE9"/>
    <w:lvl w:ilvl="0">
      <w:start w:val="1"/>
      <w:numFmt w:val="decimal"/>
      <w:lvlText w:val="%1."/>
      <w:lvlJc w:val="left"/>
      <w:pPr>
        <w:tabs>
          <w:tab w:val="num" w:pos="425"/>
        </w:tabs>
        <w:ind w:left="425" w:hanging="425"/>
      </w:pPr>
      <w:rPr>
        <w:rFonts w:hint="default"/>
      </w:rPr>
    </w:lvl>
  </w:abstractNum>
  <w:abstractNum w:abstractNumId="40">
    <w:nsid w:val="129DB15C"/>
    <w:multiLevelType w:val="singleLevel"/>
    <w:tmpl w:val="129DB15C"/>
    <w:lvl w:ilvl="0">
      <w:start w:val="1"/>
      <w:numFmt w:val="bullet"/>
      <w:lvlText w:val="−"/>
      <w:lvlJc w:val="left"/>
      <w:pPr>
        <w:tabs>
          <w:tab w:val="num" w:pos="420"/>
        </w:tabs>
        <w:ind w:left="418" w:hanging="418"/>
      </w:pPr>
      <w:rPr>
        <w:rFonts w:ascii="Arial" w:hAnsi="Arial" w:cs="Arial" w:hint="default"/>
      </w:rPr>
    </w:lvl>
  </w:abstractNum>
  <w:abstractNum w:abstractNumId="41">
    <w:nsid w:val="13A2C985"/>
    <w:multiLevelType w:val="singleLevel"/>
    <w:tmpl w:val="13A2C985"/>
    <w:lvl w:ilvl="0">
      <w:start w:val="1"/>
      <w:numFmt w:val="bullet"/>
      <w:lvlText w:val=""/>
      <w:lvlJc w:val="left"/>
      <w:pPr>
        <w:tabs>
          <w:tab w:val="num" w:pos="420"/>
        </w:tabs>
        <w:ind w:left="420" w:hanging="420"/>
      </w:pPr>
      <w:rPr>
        <w:rFonts w:ascii="Wingdings" w:hAnsi="Wingdings" w:hint="default"/>
      </w:rPr>
    </w:lvl>
  </w:abstractNum>
  <w:abstractNum w:abstractNumId="42">
    <w:nsid w:val="15493C60"/>
    <w:multiLevelType w:val="multilevel"/>
    <w:tmpl w:val="15493C60"/>
    <w:lvl w:ilvl="0">
      <w:start w:val="28"/>
      <w:numFmt w:val="bullet"/>
      <w:lvlText w:val="-"/>
      <w:lvlJc w:val="left"/>
      <w:pPr>
        <w:ind w:left="820" w:hanging="360"/>
      </w:pPr>
      <w:rPr>
        <w:rFonts w:ascii="Arial Narrow" w:eastAsia="Times New Roman" w:hAnsi="Arial Narrow" w:cs="Arial" w:hint="default"/>
      </w:rPr>
    </w:lvl>
    <w:lvl w:ilvl="1">
      <w:start w:val="1"/>
      <w:numFmt w:val="bullet"/>
      <w:lvlText w:val="o"/>
      <w:lvlJc w:val="left"/>
      <w:pPr>
        <w:ind w:left="1540" w:hanging="360"/>
      </w:pPr>
      <w:rPr>
        <w:rFonts w:ascii="Courier New" w:hAnsi="Courier New" w:cs="Courier New" w:hint="default"/>
      </w:rPr>
    </w:lvl>
    <w:lvl w:ilvl="2">
      <w:start w:val="1"/>
      <w:numFmt w:val="bullet"/>
      <w:lvlText w:val=""/>
      <w:lvlJc w:val="left"/>
      <w:pPr>
        <w:ind w:left="2260" w:hanging="360"/>
      </w:pPr>
      <w:rPr>
        <w:rFonts w:ascii="Wingdings" w:hAnsi="Wingdings" w:hint="default"/>
      </w:rPr>
    </w:lvl>
    <w:lvl w:ilvl="3">
      <w:start w:val="1"/>
      <w:numFmt w:val="bullet"/>
      <w:lvlText w:val=""/>
      <w:lvlJc w:val="left"/>
      <w:pPr>
        <w:ind w:left="2980" w:hanging="360"/>
      </w:pPr>
      <w:rPr>
        <w:rFonts w:ascii="Symbol" w:hAnsi="Symbol" w:hint="default"/>
      </w:rPr>
    </w:lvl>
    <w:lvl w:ilvl="4">
      <w:start w:val="1"/>
      <w:numFmt w:val="bullet"/>
      <w:lvlText w:val="o"/>
      <w:lvlJc w:val="left"/>
      <w:pPr>
        <w:ind w:left="3700" w:hanging="360"/>
      </w:pPr>
      <w:rPr>
        <w:rFonts w:ascii="Courier New" w:hAnsi="Courier New" w:cs="Courier New" w:hint="default"/>
      </w:rPr>
    </w:lvl>
    <w:lvl w:ilvl="5">
      <w:start w:val="1"/>
      <w:numFmt w:val="bullet"/>
      <w:lvlText w:val=""/>
      <w:lvlJc w:val="left"/>
      <w:pPr>
        <w:ind w:left="4420" w:hanging="360"/>
      </w:pPr>
      <w:rPr>
        <w:rFonts w:ascii="Wingdings" w:hAnsi="Wingdings" w:hint="default"/>
      </w:rPr>
    </w:lvl>
    <w:lvl w:ilvl="6">
      <w:start w:val="1"/>
      <w:numFmt w:val="bullet"/>
      <w:lvlText w:val=""/>
      <w:lvlJc w:val="left"/>
      <w:pPr>
        <w:ind w:left="5140" w:hanging="360"/>
      </w:pPr>
      <w:rPr>
        <w:rFonts w:ascii="Symbol" w:hAnsi="Symbol" w:hint="default"/>
      </w:rPr>
    </w:lvl>
    <w:lvl w:ilvl="7">
      <w:start w:val="1"/>
      <w:numFmt w:val="bullet"/>
      <w:lvlText w:val="o"/>
      <w:lvlJc w:val="left"/>
      <w:pPr>
        <w:ind w:left="5860" w:hanging="360"/>
      </w:pPr>
      <w:rPr>
        <w:rFonts w:ascii="Courier New" w:hAnsi="Courier New" w:cs="Courier New" w:hint="default"/>
      </w:rPr>
    </w:lvl>
    <w:lvl w:ilvl="8">
      <w:start w:val="1"/>
      <w:numFmt w:val="bullet"/>
      <w:lvlText w:val=""/>
      <w:lvlJc w:val="left"/>
      <w:pPr>
        <w:ind w:left="6580" w:hanging="360"/>
      </w:pPr>
      <w:rPr>
        <w:rFonts w:ascii="Wingdings" w:hAnsi="Wingdings" w:hint="default"/>
      </w:rPr>
    </w:lvl>
  </w:abstractNum>
  <w:abstractNum w:abstractNumId="43">
    <w:nsid w:val="15B7FBAE"/>
    <w:multiLevelType w:val="singleLevel"/>
    <w:tmpl w:val="15B7FBAE"/>
    <w:lvl w:ilvl="0">
      <w:start w:val="1"/>
      <w:numFmt w:val="decimal"/>
      <w:lvlText w:val="%1."/>
      <w:lvlJc w:val="left"/>
      <w:pPr>
        <w:tabs>
          <w:tab w:val="num" w:pos="425"/>
        </w:tabs>
        <w:ind w:left="425" w:hanging="425"/>
      </w:pPr>
      <w:rPr>
        <w:rFonts w:hint="default"/>
      </w:rPr>
    </w:lvl>
  </w:abstractNum>
  <w:abstractNum w:abstractNumId="44">
    <w:nsid w:val="1D23B03E"/>
    <w:multiLevelType w:val="singleLevel"/>
    <w:tmpl w:val="1D23B03E"/>
    <w:lvl w:ilvl="0">
      <w:start w:val="2"/>
      <w:numFmt w:val="decimal"/>
      <w:lvlText w:val="%1."/>
      <w:lvlJc w:val="left"/>
      <w:pPr>
        <w:tabs>
          <w:tab w:val="num" w:pos="432"/>
        </w:tabs>
        <w:ind w:left="432" w:hanging="432"/>
      </w:pPr>
      <w:rPr>
        <w:rFonts w:hint="default"/>
      </w:rPr>
    </w:lvl>
  </w:abstractNum>
  <w:abstractNum w:abstractNumId="45">
    <w:nsid w:val="2470EC97"/>
    <w:multiLevelType w:val="multilevel"/>
    <w:tmpl w:val="2470EC97"/>
    <w:lvl w:ilvl="0">
      <w:start w:val="1"/>
      <w:numFmt w:val="decimal"/>
      <w:lvlText w:val="%1."/>
      <w:lvlJc w:val="left"/>
      <w:pPr>
        <w:ind w:left="2011" w:hanging="428"/>
      </w:pPr>
      <w:rPr>
        <w:rFonts w:ascii="Tahoma" w:eastAsia="Tahoma" w:hAnsi="Tahoma" w:cs="Tahoma" w:hint="default"/>
        <w:w w:val="99"/>
        <w:sz w:val="24"/>
        <w:szCs w:val="24"/>
        <w:lang w:val="en-US" w:eastAsia="en-US" w:bidi="en-US"/>
      </w:rPr>
    </w:lvl>
    <w:lvl w:ilvl="1">
      <w:numFmt w:val="bullet"/>
      <w:lvlText w:val="•"/>
      <w:lvlJc w:val="left"/>
      <w:pPr>
        <w:ind w:left="3008" w:hanging="428"/>
      </w:pPr>
      <w:rPr>
        <w:rFonts w:hint="default"/>
        <w:lang w:val="en-US" w:eastAsia="en-US" w:bidi="en-US"/>
      </w:rPr>
    </w:lvl>
    <w:lvl w:ilvl="2">
      <w:numFmt w:val="bullet"/>
      <w:lvlText w:val="•"/>
      <w:lvlJc w:val="left"/>
      <w:pPr>
        <w:ind w:left="3997" w:hanging="428"/>
      </w:pPr>
      <w:rPr>
        <w:rFonts w:hint="default"/>
        <w:lang w:val="en-US" w:eastAsia="en-US" w:bidi="en-US"/>
      </w:rPr>
    </w:lvl>
    <w:lvl w:ilvl="3">
      <w:numFmt w:val="bullet"/>
      <w:lvlText w:val="•"/>
      <w:lvlJc w:val="left"/>
      <w:pPr>
        <w:ind w:left="4986" w:hanging="428"/>
      </w:pPr>
      <w:rPr>
        <w:rFonts w:hint="default"/>
        <w:lang w:val="en-US" w:eastAsia="en-US" w:bidi="en-US"/>
      </w:rPr>
    </w:lvl>
    <w:lvl w:ilvl="4">
      <w:numFmt w:val="bullet"/>
      <w:lvlText w:val="•"/>
      <w:lvlJc w:val="left"/>
      <w:pPr>
        <w:ind w:left="5975" w:hanging="428"/>
      </w:pPr>
      <w:rPr>
        <w:rFonts w:hint="default"/>
        <w:lang w:val="en-US" w:eastAsia="en-US" w:bidi="en-US"/>
      </w:rPr>
    </w:lvl>
    <w:lvl w:ilvl="5">
      <w:numFmt w:val="bullet"/>
      <w:lvlText w:val="•"/>
      <w:lvlJc w:val="left"/>
      <w:pPr>
        <w:ind w:left="6964" w:hanging="428"/>
      </w:pPr>
      <w:rPr>
        <w:rFonts w:hint="default"/>
        <w:lang w:val="en-US" w:eastAsia="en-US" w:bidi="en-US"/>
      </w:rPr>
    </w:lvl>
    <w:lvl w:ilvl="6">
      <w:numFmt w:val="bullet"/>
      <w:lvlText w:val="•"/>
      <w:lvlJc w:val="left"/>
      <w:pPr>
        <w:ind w:left="7953" w:hanging="428"/>
      </w:pPr>
      <w:rPr>
        <w:rFonts w:hint="default"/>
        <w:lang w:val="en-US" w:eastAsia="en-US" w:bidi="en-US"/>
      </w:rPr>
    </w:lvl>
    <w:lvl w:ilvl="7">
      <w:numFmt w:val="bullet"/>
      <w:lvlText w:val="•"/>
      <w:lvlJc w:val="left"/>
      <w:pPr>
        <w:ind w:left="8942" w:hanging="428"/>
      </w:pPr>
      <w:rPr>
        <w:rFonts w:hint="default"/>
        <w:lang w:val="en-US" w:eastAsia="en-US" w:bidi="en-US"/>
      </w:rPr>
    </w:lvl>
    <w:lvl w:ilvl="8">
      <w:numFmt w:val="bullet"/>
      <w:lvlText w:val="•"/>
      <w:lvlJc w:val="left"/>
      <w:pPr>
        <w:ind w:left="9931" w:hanging="428"/>
      </w:pPr>
      <w:rPr>
        <w:rFonts w:hint="default"/>
        <w:lang w:val="en-US" w:eastAsia="en-US" w:bidi="en-US"/>
      </w:rPr>
    </w:lvl>
  </w:abstractNum>
  <w:abstractNum w:abstractNumId="46">
    <w:nsid w:val="2564B5DB"/>
    <w:multiLevelType w:val="singleLevel"/>
    <w:tmpl w:val="2564B5DB"/>
    <w:lvl w:ilvl="0">
      <w:start w:val="1"/>
      <w:numFmt w:val="bullet"/>
      <w:lvlText w:val=""/>
      <w:lvlJc w:val="left"/>
      <w:pPr>
        <w:tabs>
          <w:tab w:val="num" w:pos="420"/>
        </w:tabs>
        <w:ind w:left="420" w:hanging="420"/>
      </w:pPr>
      <w:rPr>
        <w:rFonts w:ascii="Wingdings" w:hAnsi="Wingdings" w:hint="default"/>
      </w:rPr>
    </w:lvl>
  </w:abstractNum>
  <w:abstractNum w:abstractNumId="47">
    <w:nsid w:val="25B654F3"/>
    <w:multiLevelType w:val="multilevel"/>
    <w:tmpl w:val="25B654F3"/>
    <w:lvl w:ilvl="0">
      <w:start w:val="2"/>
      <w:numFmt w:val="decimal"/>
      <w:lvlText w:val="%1."/>
      <w:lvlJc w:val="left"/>
      <w:pPr>
        <w:ind w:left="2009" w:hanging="425"/>
      </w:pPr>
      <w:rPr>
        <w:rFonts w:ascii="Tahoma" w:eastAsia="Tahoma" w:hAnsi="Tahoma" w:cs="Tahoma" w:hint="default"/>
        <w:b/>
        <w:bCs/>
        <w:spacing w:val="-23"/>
        <w:w w:val="100"/>
        <w:sz w:val="24"/>
        <w:szCs w:val="24"/>
        <w:lang w:val="en-US" w:eastAsia="en-US" w:bidi="en-US"/>
      </w:rPr>
    </w:lvl>
    <w:lvl w:ilvl="1">
      <w:start w:val="1"/>
      <w:numFmt w:val="decimal"/>
      <w:lvlText w:val="%1.%2"/>
      <w:lvlJc w:val="left"/>
      <w:pPr>
        <w:ind w:left="2150" w:hanging="567"/>
      </w:pPr>
      <w:rPr>
        <w:rFonts w:ascii="Tahoma" w:eastAsia="Tahoma" w:hAnsi="Tahoma" w:cs="Tahoma" w:hint="default"/>
        <w:b/>
        <w:bCs/>
        <w:spacing w:val="0"/>
        <w:w w:val="100"/>
        <w:sz w:val="24"/>
        <w:szCs w:val="24"/>
        <w:lang w:val="en-US" w:eastAsia="en-US" w:bidi="en-US"/>
      </w:rPr>
    </w:lvl>
    <w:lvl w:ilvl="2">
      <w:numFmt w:val="bullet"/>
      <w:lvlText w:val="•"/>
      <w:lvlJc w:val="left"/>
      <w:pPr>
        <w:ind w:left="3243" w:hanging="567"/>
      </w:pPr>
      <w:rPr>
        <w:rFonts w:hint="default"/>
        <w:lang w:val="en-US" w:eastAsia="en-US" w:bidi="en-US"/>
      </w:rPr>
    </w:lvl>
    <w:lvl w:ilvl="3">
      <w:numFmt w:val="bullet"/>
      <w:lvlText w:val="•"/>
      <w:lvlJc w:val="left"/>
      <w:pPr>
        <w:ind w:left="4326" w:hanging="567"/>
      </w:pPr>
      <w:rPr>
        <w:rFonts w:hint="default"/>
        <w:lang w:val="en-US" w:eastAsia="en-US" w:bidi="en-US"/>
      </w:rPr>
    </w:lvl>
    <w:lvl w:ilvl="4">
      <w:numFmt w:val="bullet"/>
      <w:lvlText w:val="•"/>
      <w:lvlJc w:val="left"/>
      <w:pPr>
        <w:ind w:left="5409" w:hanging="567"/>
      </w:pPr>
      <w:rPr>
        <w:rFonts w:hint="default"/>
        <w:lang w:val="en-US" w:eastAsia="en-US" w:bidi="en-US"/>
      </w:rPr>
    </w:lvl>
    <w:lvl w:ilvl="5">
      <w:numFmt w:val="bullet"/>
      <w:lvlText w:val="•"/>
      <w:lvlJc w:val="left"/>
      <w:pPr>
        <w:ind w:left="6492" w:hanging="567"/>
      </w:pPr>
      <w:rPr>
        <w:rFonts w:hint="default"/>
        <w:lang w:val="en-US" w:eastAsia="en-US" w:bidi="en-US"/>
      </w:rPr>
    </w:lvl>
    <w:lvl w:ilvl="6">
      <w:numFmt w:val="bullet"/>
      <w:lvlText w:val="•"/>
      <w:lvlJc w:val="left"/>
      <w:pPr>
        <w:ind w:left="7576" w:hanging="567"/>
      </w:pPr>
      <w:rPr>
        <w:rFonts w:hint="default"/>
        <w:lang w:val="en-US" w:eastAsia="en-US" w:bidi="en-US"/>
      </w:rPr>
    </w:lvl>
    <w:lvl w:ilvl="7">
      <w:numFmt w:val="bullet"/>
      <w:lvlText w:val="•"/>
      <w:lvlJc w:val="left"/>
      <w:pPr>
        <w:ind w:left="8659" w:hanging="567"/>
      </w:pPr>
      <w:rPr>
        <w:rFonts w:hint="default"/>
        <w:lang w:val="en-US" w:eastAsia="en-US" w:bidi="en-US"/>
      </w:rPr>
    </w:lvl>
    <w:lvl w:ilvl="8">
      <w:numFmt w:val="bullet"/>
      <w:lvlText w:val="•"/>
      <w:lvlJc w:val="left"/>
      <w:pPr>
        <w:ind w:left="9742" w:hanging="567"/>
      </w:pPr>
      <w:rPr>
        <w:rFonts w:hint="default"/>
        <w:lang w:val="en-US" w:eastAsia="en-US" w:bidi="en-US"/>
      </w:rPr>
    </w:lvl>
  </w:abstractNum>
  <w:abstractNum w:abstractNumId="48">
    <w:nsid w:val="2838D226"/>
    <w:multiLevelType w:val="singleLevel"/>
    <w:tmpl w:val="2838D226"/>
    <w:lvl w:ilvl="0">
      <w:start w:val="1"/>
      <w:numFmt w:val="lowerLetter"/>
      <w:lvlText w:val="%1."/>
      <w:lvlJc w:val="left"/>
      <w:pPr>
        <w:tabs>
          <w:tab w:val="num" w:pos="425"/>
        </w:tabs>
        <w:ind w:left="425" w:hanging="425"/>
      </w:pPr>
      <w:rPr>
        <w:rFonts w:hint="default"/>
      </w:rPr>
    </w:lvl>
  </w:abstractNum>
  <w:abstractNum w:abstractNumId="49">
    <w:nsid w:val="2A8F537B"/>
    <w:multiLevelType w:val="multilevel"/>
    <w:tmpl w:val="2A8F537B"/>
    <w:lvl w:ilvl="0">
      <w:numFmt w:val="bullet"/>
      <w:lvlText w:val="-"/>
      <w:lvlJc w:val="left"/>
      <w:pPr>
        <w:ind w:left="2304" w:hanging="360"/>
      </w:pPr>
      <w:rPr>
        <w:rFonts w:ascii="Tahoma" w:eastAsia="Tahoma" w:hAnsi="Tahoma" w:cs="Tahoma" w:hint="default"/>
        <w:w w:val="100"/>
        <w:sz w:val="24"/>
        <w:szCs w:val="24"/>
        <w:lang w:val="en-US" w:eastAsia="en-US" w:bidi="en-US"/>
      </w:rPr>
    </w:lvl>
    <w:lvl w:ilvl="1">
      <w:numFmt w:val="bullet"/>
      <w:lvlText w:val="•"/>
      <w:lvlJc w:val="left"/>
      <w:pPr>
        <w:ind w:left="3260" w:hanging="360"/>
      </w:pPr>
      <w:rPr>
        <w:rFonts w:hint="default"/>
        <w:lang w:val="en-US" w:eastAsia="en-US" w:bidi="en-US"/>
      </w:rPr>
    </w:lvl>
    <w:lvl w:ilvl="2">
      <w:numFmt w:val="bullet"/>
      <w:lvlText w:val="•"/>
      <w:lvlJc w:val="left"/>
      <w:pPr>
        <w:ind w:left="4221" w:hanging="360"/>
      </w:pPr>
      <w:rPr>
        <w:rFonts w:hint="default"/>
        <w:lang w:val="en-US" w:eastAsia="en-US" w:bidi="en-US"/>
      </w:rPr>
    </w:lvl>
    <w:lvl w:ilvl="3">
      <w:numFmt w:val="bullet"/>
      <w:lvlText w:val="•"/>
      <w:lvlJc w:val="left"/>
      <w:pPr>
        <w:ind w:left="5182" w:hanging="360"/>
      </w:pPr>
      <w:rPr>
        <w:rFonts w:hint="default"/>
        <w:lang w:val="en-US" w:eastAsia="en-US" w:bidi="en-US"/>
      </w:rPr>
    </w:lvl>
    <w:lvl w:ilvl="4">
      <w:numFmt w:val="bullet"/>
      <w:lvlText w:val="•"/>
      <w:lvlJc w:val="left"/>
      <w:pPr>
        <w:ind w:left="6143" w:hanging="360"/>
      </w:pPr>
      <w:rPr>
        <w:rFonts w:hint="default"/>
        <w:lang w:val="en-US" w:eastAsia="en-US" w:bidi="en-US"/>
      </w:rPr>
    </w:lvl>
    <w:lvl w:ilvl="5">
      <w:numFmt w:val="bullet"/>
      <w:lvlText w:val="•"/>
      <w:lvlJc w:val="left"/>
      <w:pPr>
        <w:ind w:left="7104" w:hanging="360"/>
      </w:pPr>
      <w:rPr>
        <w:rFonts w:hint="default"/>
        <w:lang w:val="en-US" w:eastAsia="en-US" w:bidi="en-US"/>
      </w:rPr>
    </w:lvl>
    <w:lvl w:ilvl="6">
      <w:numFmt w:val="bullet"/>
      <w:lvlText w:val="•"/>
      <w:lvlJc w:val="left"/>
      <w:pPr>
        <w:ind w:left="8065" w:hanging="360"/>
      </w:pPr>
      <w:rPr>
        <w:rFonts w:hint="default"/>
        <w:lang w:val="en-US" w:eastAsia="en-US" w:bidi="en-US"/>
      </w:rPr>
    </w:lvl>
    <w:lvl w:ilvl="7">
      <w:numFmt w:val="bullet"/>
      <w:lvlText w:val="•"/>
      <w:lvlJc w:val="left"/>
      <w:pPr>
        <w:ind w:left="9026" w:hanging="360"/>
      </w:pPr>
      <w:rPr>
        <w:rFonts w:hint="default"/>
        <w:lang w:val="en-US" w:eastAsia="en-US" w:bidi="en-US"/>
      </w:rPr>
    </w:lvl>
    <w:lvl w:ilvl="8">
      <w:numFmt w:val="bullet"/>
      <w:lvlText w:val="•"/>
      <w:lvlJc w:val="left"/>
      <w:pPr>
        <w:ind w:left="9987" w:hanging="360"/>
      </w:pPr>
      <w:rPr>
        <w:rFonts w:hint="default"/>
        <w:lang w:val="en-US" w:eastAsia="en-US" w:bidi="en-US"/>
      </w:rPr>
    </w:lvl>
  </w:abstractNum>
  <w:abstractNum w:abstractNumId="50">
    <w:nsid w:val="31CA4ED7"/>
    <w:multiLevelType w:val="multilevel"/>
    <w:tmpl w:val="31CA4ED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1">
    <w:nsid w:val="32342C79"/>
    <w:multiLevelType w:val="multilevel"/>
    <w:tmpl w:val="32342C79"/>
    <w:lvl w:ilvl="0">
      <w:start w:val="1"/>
      <w:numFmt w:val="bullet"/>
      <w:lvlText w:val="-"/>
      <w:lvlJc w:val="left"/>
      <w:pPr>
        <w:ind w:left="360" w:hanging="360"/>
      </w:pPr>
      <w:rPr>
        <w:rFonts w:ascii="Tahoma" w:eastAsia="Calibri" w:hAnsi="Tahoma" w:cs="Tahoma"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2">
    <w:nsid w:val="416FDB1A"/>
    <w:multiLevelType w:val="singleLevel"/>
    <w:tmpl w:val="416FDB1A"/>
    <w:lvl w:ilvl="0">
      <w:start w:val="1"/>
      <w:numFmt w:val="decimal"/>
      <w:lvlText w:val="%1)"/>
      <w:lvlJc w:val="left"/>
      <w:pPr>
        <w:tabs>
          <w:tab w:val="num" w:pos="425"/>
        </w:tabs>
        <w:ind w:left="425" w:hanging="425"/>
      </w:pPr>
      <w:rPr>
        <w:rFonts w:hint="default"/>
      </w:rPr>
    </w:lvl>
  </w:abstractNum>
  <w:abstractNum w:abstractNumId="53">
    <w:nsid w:val="41E3539D"/>
    <w:multiLevelType w:val="multilevel"/>
    <w:tmpl w:val="41E3539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4">
    <w:nsid w:val="42A90826"/>
    <w:multiLevelType w:val="hybridMultilevel"/>
    <w:tmpl w:val="AE509F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nsid w:val="4476FF33"/>
    <w:multiLevelType w:val="singleLevel"/>
    <w:tmpl w:val="4476FF33"/>
    <w:lvl w:ilvl="0">
      <w:start w:val="1"/>
      <w:numFmt w:val="decimal"/>
      <w:lvlText w:val="%1."/>
      <w:lvlJc w:val="left"/>
      <w:pPr>
        <w:tabs>
          <w:tab w:val="num" w:pos="432"/>
        </w:tabs>
        <w:ind w:left="432" w:hanging="432"/>
      </w:pPr>
      <w:rPr>
        <w:rFonts w:hint="default"/>
      </w:rPr>
    </w:lvl>
  </w:abstractNum>
  <w:abstractNum w:abstractNumId="56">
    <w:nsid w:val="457434EF"/>
    <w:multiLevelType w:val="singleLevel"/>
    <w:tmpl w:val="457434EF"/>
    <w:lvl w:ilvl="0">
      <w:start w:val="1"/>
      <w:numFmt w:val="bullet"/>
      <w:lvlText w:val=""/>
      <w:lvlJc w:val="left"/>
      <w:pPr>
        <w:tabs>
          <w:tab w:val="num" w:pos="420"/>
        </w:tabs>
        <w:ind w:left="420" w:hanging="420"/>
      </w:pPr>
      <w:rPr>
        <w:rFonts w:ascii="Wingdings" w:hAnsi="Wingdings" w:hint="default"/>
      </w:rPr>
    </w:lvl>
  </w:abstractNum>
  <w:abstractNum w:abstractNumId="57">
    <w:nsid w:val="46A08BB8"/>
    <w:multiLevelType w:val="multilevel"/>
    <w:tmpl w:val="46A08BB8"/>
    <w:lvl w:ilvl="0">
      <w:numFmt w:val="bullet"/>
      <w:lvlText w:val="-"/>
      <w:lvlJc w:val="left"/>
      <w:pPr>
        <w:ind w:left="1867" w:hanging="284"/>
      </w:pPr>
      <w:rPr>
        <w:rFonts w:ascii="Tahoma" w:eastAsia="Tahoma" w:hAnsi="Tahoma" w:cs="Tahoma" w:hint="default"/>
        <w:w w:val="100"/>
        <w:sz w:val="24"/>
        <w:szCs w:val="24"/>
        <w:lang w:val="en-US" w:eastAsia="en-US" w:bidi="en-US"/>
      </w:rPr>
    </w:lvl>
    <w:lvl w:ilvl="1">
      <w:numFmt w:val="bullet"/>
      <w:lvlText w:val="•"/>
      <w:lvlJc w:val="left"/>
      <w:pPr>
        <w:ind w:left="2864" w:hanging="284"/>
      </w:pPr>
      <w:rPr>
        <w:rFonts w:hint="default"/>
        <w:lang w:val="en-US" w:eastAsia="en-US" w:bidi="en-US"/>
      </w:rPr>
    </w:lvl>
    <w:lvl w:ilvl="2">
      <w:numFmt w:val="bullet"/>
      <w:lvlText w:val="•"/>
      <w:lvlJc w:val="left"/>
      <w:pPr>
        <w:ind w:left="3869" w:hanging="284"/>
      </w:pPr>
      <w:rPr>
        <w:rFonts w:hint="default"/>
        <w:lang w:val="en-US" w:eastAsia="en-US" w:bidi="en-US"/>
      </w:rPr>
    </w:lvl>
    <w:lvl w:ilvl="3">
      <w:numFmt w:val="bullet"/>
      <w:lvlText w:val="•"/>
      <w:lvlJc w:val="left"/>
      <w:pPr>
        <w:ind w:left="4874" w:hanging="284"/>
      </w:pPr>
      <w:rPr>
        <w:rFonts w:hint="default"/>
        <w:lang w:val="en-US" w:eastAsia="en-US" w:bidi="en-US"/>
      </w:rPr>
    </w:lvl>
    <w:lvl w:ilvl="4">
      <w:numFmt w:val="bullet"/>
      <w:lvlText w:val="•"/>
      <w:lvlJc w:val="left"/>
      <w:pPr>
        <w:ind w:left="5879" w:hanging="284"/>
      </w:pPr>
      <w:rPr>
        <w:rFonts w:hint="default"/>
        <w:lang w:val="en-US" w:eastAsia="en-US" w:bidi="en-US"/>
      </w:rPr>
    </w:lvl>
    <w:lvl w:ilvl="5">
      <w:numFmt w:val="bullet"/>
      <w:lvlText w:val="•"/>
      <w:lvlJc w:val="left"/>
      <w:pPr>
        <w:ind w:left="6884" w:hanging="284"/>
      </w:pPr>
      <w:rPr>
        <w:rFonts w:hint="default"/>
        <w:lang w:val="en-US" w:eastAsia="en-US" w:bidi="en-US"/>
      </w:rPr>
    </w:lvl>
    <w:lvl w:ilvl="6">
      <w:numFmt w:val="bullet"/>
      <w:lvlText w:val="•"/>
      <w:lvlJc w:val="left"/>
      <w:pPr>
        <w:ind w:left="7889" w:hanging="284"/>
      </w:pPr>
      <w:rPr>
        <w:rFonts w:hint="default"/>
        <w:lang w:val="en-US" w:eastAsia="en-US" w:bidi="en-US"/>
      </w:rPr>
    </w:lvl>
    <w:lvl w:ilvl="7">
      <w:numFmt w:val="bullet"/>
      <w:lvlText w:val="•"/>
      <w:lvlJc w:val="left"/>
      <w:pPr>
        <w:ind w:left="8894" w:hanging="284"/>
      </w:pPr>
      <w:rPr>
        <w:rFonts w:hint="default"/>
        <w:lang w:val="en-US" w:eastAsia="en-US" w:bidi="en-US"/>
      </w:rPr>
    </w:lvl>
    <w:lvl w:ilvl="8">
      <w:numFmt w:val="bullet"/>
      <w:lvlText w:val="•"/>
      <w:lvlJc w:val="left"/>
      <w:pPr>
        <w:ind w:left="9899" w:hanging="284"/>
      </w:pPr>
      <w:rPr>
        <w:rFonts w:hint="default"/>
        <w:lang w:val="en-US" w:eastAsia="en-US" w:bidi="en-US"/>
      </w:rPr>
    </w:lvl>
  </w:abstractNum>
  <w:abstractNum w:abstractNumId="58">
    <w:nsid w:val="487026C0"/>
    <w:multiLevelType w:val="hybridMultilevel"/>
    <w:tmpl w:val="6C929B92"/>
    <w:lvl w:ilvl="0" w:tplc="56F68FA0">
      <w:start w:val="1"/>
      <w:numFmt w:val="decimal"/>
      <w:lvlText w:val="%1."/>
      <w:lvlJc w:val="left"/>
      <w:pPr>
        <w:ind w:left="1069" w:hanging="360"/>
      </w:pPr>
      <w:rPr>
        <w:rFonts w:cs="Times New Roman" w:hint="default"/>
        <w:u w:val="none"/>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59">
    <w:nsid w:val="4A4B8258"/>
    <w:multiLevelType w:val="singleLevel"/>
    <w:tmpl w:val="4A4B8258"/>
    <w:lvl w:ilvl="0">
      <w:start w:val="2"/>
      <w:numFmt w:val="decimal"/>
      <w:lvlText w:val="%1."/>
      <w:lvlJc w:val="left"/>
      <w:pPr>
        <w:tabs>
          <w:tab w:val="num" w:pos="432"/>
        </w:tabs>
        <w:ind w:left="432" w:hanging="432"/>
      </w:pPr>
      <w:rPr>
        <w:rFonts w:hint="default"/>
      </w:rPr>
    </w:lvl>
  </w:abstractNum>
  <w:abstractNum w:abstractNumId="60">
    <w:nsid w:val="4C1BAE26"/>
    <w:multiLevelType w:val="multilevel"/>
    <w:tmpl w:val="4C1BAE26"/>
    <w:lvl w:ilvl="0">
      <w:start w:val="1"/>
      <w:numFmt w:val="decimal"/>
      <w:lvlText w:val="%1."/>
      <w:lvlJc w:val="left"/>
      <w:pPr>
        <w:ind w:left="2011" w:hanging="428"/>
      </w:pPr>
      <w:rPr>
        <w:rFonts w:ascii="Tahoma" w:eastAsia="Tahoma" w:hAnsi="Tahoma" w:cs="Tahoma" w:hint="default"/>
        <w:w w:val="99"/>
        <w:sz w:val="24"/>
        <w:szCs w:val="24"/>
        <w:lang w:val="en-US" w:eastAsia="en-US" w:bidi="en-US"/>
      </w:rPr>
    </w:lvl>
    <w:lvl w:ilvl="1">
      <w:numFmt w:val="bullet"/>
      <w:lvlText w:val="•"/>
      <w:lvlJc w:val="left"/>
      <w:pPr>
        <w:ind w:left="3008" w:hanging="428"/>
      </w:pPr>
      <w:rPr>
        <w:rFonts w:hint="default"/>
        <w:lang w:val="en-US" w:eastAsia="en-US" w:bidi="en-US"/>
      </w:rPr>
    </w:lvl>
    <w:lvl w:ilvl="2">
      <w:numFmt w:val="bullet"/>
      <w:lvlText w:val="•"/>
      <w:lvlJc w:val="left"/>
      <w:pPr>
        <w:ind w:left="3997" w:hanging="428"/>
      </w:pPr>
      <w:rPr>
        <w:rFonts w:hint="default"/>
        <w:lang w:val="en-US" w:eastAsia="en-US" w:bidi="en-US"/>
      </w:rPr>
    </w:lvl>
    <w:lvl w:ilvl="3">
      <w:numFmt w:val="bullet"/>
      <w:lvlText w:val="•"/>
      <w:lvlJc w:val="left"/>
      <w:pPr>
        <w:ind w:left="4986" w:hanging="428"/>
      </w:pPr>
      <w:rPr>
        <w:rFonts w:hint="default"/>
        <w:lang w:val="en-US" w:eastAsia="en-US" w:bidi="en-US"/>
      </w:rPr>
    </w:lvl>
    <w:lvl w:ilvl="4">
      <w:numFmt w:val="bullet"/>
      <w:lvlText w:val="•"/>
      <w:lvlJc w:val="left"/>
      <w:pPr>
        <w:ind w:left="5975" w:hanging="428"/>
      </w:pPr>
      <w:rPr>
        <w:rFonts w:hint="default"/>
        <w:lang w:val="en-US" w:eastAsia="en-US" w:bidi="en-US"/>
      </w:rPr>
    </w:lvl>
    <w:lvl w:ilvl="5">
      <w:numFmt w:val="bullet"/>
      <w:lvlText w:val="•"/>
      <w:lvlJc w:val="left"/>
      <w:pPr>
        <w:ind w:left="6964" w:hanging="428"/>
      </w:pPr>
      <w:rPr>
        <w:rFonts w:hint="default"/>
        <w:lang w:val="en-US" w:eastAsia="en-US" w:bidi="en-US"/>
      </w:rPr>
    </w:lvl>
    <w:lvl w:ilvl="6">
      <w:numFmt w:val="bullet"/>
      <w:lvlText w:val="•"/>
      <w:lvlJc w:val="left"/>
      <w:pPr>
        <w:ind w:left="7953" w:hanging="428"/>
      </w:pPr>
      <w:rPr>
        <w:rFonts w:hint="default"/>
        <w:lang w:val="en-US" w:eastAsia="en-US" w:bidi="en-US"/>
      </w:rPr>
    </w:lvl>
    <w:lvl w:ilvl="7">
      <w:numFmt w:val="bullet"/>
      <w:lvlText w:val="•"/>
      <w:lvlJc w:val="left"/>
      <w:pPr>
        <w:ind w:left="8942" w:hanging="428"/>
      </w:pPr>
      <w:rPr>
        <w:rFonts w:hint="default"/>
        <w:lang w:val="en-US" w:eastAsia="en-US" w:bidi="en-US"/>
      </w:rPr>
    </w:lvl>
    <w:lvl w:ilvl="8">
      <w:numFmt w:val="bullet"/>
      <w:lvlText w:val="•"/>
      <w:lvlJc w:val="left"/>
      <w:pPr>
        <w:ind w:left="9931" w:hanging="428"/>
      </w:pPr>
      <w:rPr>
        <w:rFonts w:hint="default"/>
        <w:lang w:val="en-US" w:eastAsia="en-US" w:bidi="en-US"/>
      </w:rPr>
    </w:lvl>
  </w:abstractNum>
  <w:abstractNum w:abstractNumId="61">
    <w:nsid w:val="4D4DC07F"/>
    <w:multiLevelType w:val="multilevel"/>
    <w:tmpl w:val="4D4DC07F"/>
    <w:lvl w:ilvl="0">
      <w:numFmt w:val="bullet"/>
      <w:lvlText w:val="-"/>
      <w:lvlJc w:val="left"/>
      <w:pPr>
        <w:ind w:left="1867" w:hanging="284"/>
      </w:pPr>
      <w:rPr>
        <w:rFonts w:ascii="Arial" w:eastAsia="Arial" w:hAnsi="Arial" w:cs="Arial" w:hint="default"/>
        <w:spacing w:val="-2"/>
        <w:w w:val="99"/>
        <w:sz w:val="24"/>
        <w:szCs w:val="24"/>
        <w:lang w:val="en-US" w:eastAsia="en-US" w:bidi="en-US"/>
      </w:rPr>
    </w:lvl>
    <w:lvl w:ilvl="1">
      <w:numFmt w:val="bullet"/>
      <w:lvlText w:val="•"/>
      <w:lvlJc w:val="left"/>
      <w:pPr>
        <w:ind w:left="2864" w:hanging="284"/>
      </w:pPr>
      <w:rPr>
        <w:rFonts w:hint="default"/>
        <w:lang w:val="en-US" w:eastAsia="en-US" w:bidi="en-US"/>
      </w:rPr>
    </w:lvl>
    <w:lvl w:ilvl="2">
      <w:numFmt w:val="bullet"/>
      <w:lvlText w:val="•"/>
      <w:lvlJc w:val="left"/>
      <w:pPr>
        <w:ind w:left="3869" w:hanging="284"/>
      </w:pPr>
      <w:rPr>
        <w:rFonts w:hint="default"/>
        <w:lang w:val="en-US" w:eastAsia="en-US" w:bidi="en-US"/>
      </w:rPr>
    </w:lvl>
    <w:lvl w:ilvl="3">
      <w:numFmt w:val="bullet"/>
      <w:lvlText w:val="•"/>
      <w:lvlJc w:val="left"/>
      <w:pPr>
        <w:ind w:left="4874" w:hanging="284"/>
      </w:pPr>
      <w:rPr>
        <w:rFonts w:hint="default"/>
        <w:lang w:val="en-US" w:eastAsia="en-US" w:bidi="en-US"/>
      </w:rPr>
    </w:lvl>
    <w:lvl w:ilvl="4">
      <w:numFmt w:val="bullet"/>
      <w:lvlText w:val="•"/>
      <w:lvlJc w:val="left"/>
      <w:pPr>
        <w:ind w:left="5879" w:hanging="284"/>
      </w:pPr>
      <w:rPr>
        <w:rFonts w:hint="default"/>
        <w:lang w:val="en-US" w:eastAsia="en-US" w:bidi="en-US"/>
      </w:rPr>
    </w:lvl>
    <w:lvl w:ilvl="5">
      <w:numFmt w:val="bullet"/>
      <w:lvlText w:val="•"/>
      <w:lvlJc w:val="left"/>
      <w:pPr>
        <w:ind w:left="6884" w:hanging="284"/>
      </w:pPr>
      <w:rPr>
        <w:rFonts w:hint="default"/>
        <w:lang w:val="en-US" w:eastAsia="en-US" w:bidi="en-US"/>
      </w:rPr>
    </w:lvl>
    <w:lvl w:ilvl="6">
      <w:numFmt w:val="bullet"/>
      <w:lvlText w:val="•"/>
      <w:lvlJc w:val="left"/>
      <w:pPr>
        <w:ind w:left="7889" w:hanging="284"/>
      </w:pPr>
      <w:rPr>
        <w:rFonts w:hint="default"/>
        <w:lang w:val="en-US" w:eastAsia="en-US" w:bidi="en-US"/>
      </w:rPr>
    </w:lvl>
    <w:lvl w:ilvl="7">
      <w:numFmt w:val="bullet"/>
      <w:lvlText w:val="•"/>
      <w:lvlJc w:val="left"/>
      <w:pPr>
        <w:ind w:left="8894" w:hanging="284"/>
      </w:pPr>
      <w:rPr>
        <w:rFonts w:hint="default"/>
        <w:lang w:val="en-US" w:eastAsia="en-US" w:bidi="en-US"/>
      </w:rPr>
    </w:lvl>
    <w:lvl w:ilvl="8">
      <w:numFmt w:val="bullet"/>
      <w:lvlText w:val="•"/>
      <w:lvlJc w:val="left"/>
      <w:pPr>
        <w:ind w:left="9899" w:hanging="284"/>
      </w:pPr>
      <w:rPr>
        <w:rFonts w:hint="default"/>
        <w:lang w:val="en-US" w:eastAsia="en-US" w:bidi="en-US"/>
      </w:rPr>
    </w:lvl>
  </w:abstractNum>
  <w:abstractNum w:abstractNumId="62">
    <w:nsid w:val="4EF2623E"/>
    <w:multiLevelType w:val="multilevel"/>
    <w:tmpl w:val="4EF2623E"/>
    <w:lvl w:ilvl="0">
      <w:start w:val="1"/>
      <w:numFmt w:val="decimal"/>
      <w:lvlText w:val="%1)"/>
      <w:lvlJc w:val="left"/>
      <w:pPr>
        <w:ind w:left="3464" w:hanging="360"/>
      </w:pPr>
      <w:rPr>
        <w:rFonts w:hint="default"/>
        <w:b w:val="0"/>
      </w:rPr>
    </w:lvl>
    <w:lvl w:ilvl="1">
      <w:start w:val="1"/>
      <w:numFmt w:val="lowerLetter"/>
      <w:lvlText w:val="%2."/>
      <w:lvlJc w:val="left"/>
      <w:pPr>
        <w:ind w:left="2700" w:hanging="360"/>
      </w:pPr>
      <w:rPr>
        <w:b w:val="0"/>
        <w:strike w:val="0"/>
      </w:rPr>
    </w:lvl>
    <w:lvl w:ilvl="2">
      <w:start w:val="1"/>
      <w:numFmt w:val="lowerRoman"/>
      <w:lvlText w:val="%3."/>
      <w:lvlJc w:val="right"/>
      <w:pPr>
        <w:ind w:left="3420" w:hanging="180"/>
      </w:pPr>
    </w:lvl>
    <w:lvl w:ilvl="3">
      <w:start w:val="1"/>
      <w:numFmt w:val="decimal"/>
      <w:lvlText w:val="%4."/>
      <w:lvlJc w:val="left"/>
      <w:pPr>
        <w:ind w:left="4140" w:hanging="360"/>
      </w:pPr>
    </w:lvl>
    <w:lvl w:ilvl="4">
      <w:start w:val="1"/>
      <w:numFmt w:val="lowerLetter"/>
      <w:lvlText w:val="%5."/>
      <w:lvlJc w:val="left"/>
      <w:pPr>
        <w:ind w:left="4860" w:hanging="360"/>
      </w:pPr>
    </w:lvl>
    <w:lvl w:ilvl="5">
      <w:start w:val="1"/>
      <w:numFmt w:val="lowerRoman"/>
      <w:lvlText w:val="%6."/>
      <w:lvlJc w:val="right"/>
      <w:pPr>
        <w:ind w:left="5580" w:hanging="180"/>
      </w:pPr>
    </w:lvl>
    <w:lvl w:ilvl="6">
      <w:start w:val="1"/>
      <w:numFmt w:val="decimal"/>
      <w:lvlText w:val="%7."/>
      <w:lvlJc w:val="left"/>
      <w:pPr>
        <w:ind w:left="6300" w:hanging="360"/>
      </w:pPr>
    </w:lvl>
    <w:lvl w:ilvl="7">
      <w:start w:val="1"/>
      <w:numFmt w:val="lowerLetter"/>
      <w:lvlText w:val="%8."/>
      <w:lvlJc w:val="left"/>
      <w:pPr>
        <w:ind w:left="7020" w:hanging="360"/>
      </w:pPr>
    </w:lvl>
    <w:lvl w:ilvl="8">
      <w:start w:val="1"/>
      <w:numFmt w:val="lowerRoman"/>
      <w:lvlText w:val="%9."/>
      <w:lvlJc w:val="right"/>
      <w:pPr>
        <w:ind w:left="7740" w:hanging="180"/>
      </w:pPr>
    </w:lvl>
  </w:abstractNum>
  <w:abstractNum w:abstractNumId="63">
    <w:nsid w:val="4EF83EC8"/>
    <w:multiLevelType w:val="multilevel"/>
    <w:tmpl w:val="4EF83EC8"/>
    <w:lvl w:ilvl="0">
      <w:numFmt w:val="bullet"/>
      <w:lvlText w:val="-"/>
      <w:lvlJc w:val="left"/>
      <w:pPr>
        <w:ind w:left="754" w:hanging="360"/>
      </w:pPr>
      <w:rPr>
        <w:rFonts w:ascii="Palatino Linotype" w:eastAsia="Times New Roman" w:hAnsi="Palatino Linotype" w:cs="Tahoma" w:hint="default"/>
      </w:rPr>
    </w:lvl>
    <w:lvl w:ilvl="1">
      <w:start w:val="1"/>
      <w:numFmt w:val="bullet"/>
      <w:lvlText w:val="o"/>
      <w:lvlJc w:val="left"/>
      <w:pPr>
        <w:ind w:left="1474" w:hanging="360"/>
      </w:pPr>
      <w:rPr>
        <w:rFonts w:ascii="Courier New" w:hAnsi="Courier New" w:cs="Courier New" w:hint="default"/>
      </w:rPr>
    </w:lvl>
    <w:lvl w:ilvl="2">
      <w:start w:val="1"/>
      <w:numFmt w:val="bullet"/>
      <w:lvlText w:val=""/>
      <w:lvlJc w:val="left"/>
      <w:pPr>
        <w:ind w:left="2194" w:hanging="360"/>
      </w:pPr>
      <w:rPr>
        <w:rFonts w:ascii="Wingdings" w:hAnsi="Wingdings" w:hint="default"/>
      </w:rPr>
    </w:lvl>
    <w:lvl w:ilvl="3">
      <w:start w:val="1"/>
      <w:numFmt w:val="bullet"/>
      <w:lvlText w:val=""/>
      <w:lvlJc w:val="left"/>
      <w:pPr>
        <w:ind w:left="2914" w:hanging="360"/>
      </w:pPr>
      <w:rPr>
        <w:rFonts w:ascii="Symbol" w:hAnsi="Symbol" w:hint="default"/>
      </w:rPr>
    </w:lvl>
    <w:lvl w:ilvl="4">
      <w:start w:val="1"/>
      <w:numFmt w:val="bullet"/>
      <w:lvlText w:val="o"/>
      <w:lvlJc w:val="left"/>
      <w:pPr>
        <w:ind w:left="3634" w:hanging="360"/>
      </w:pPr>
      <w:rPr>
        <w:rFonts w:ascii="Courier New" w:hAnsi="Courier New" w:cs="Courier New" w:hint="default"/>
      </w:rPr>
    </w:lvl>
    <w:lvl w:ilvl="5">
      <w:start w:val="1"/>
      <w:numFmt w:val="bullet"/>
      <w:lvlText w:val=""/>
      <w:lvlJc w:val="left"/>
      <w:pPr>
        <w:ind w:left="4354" w:hanging="360"/>
      </w:pPr>
      <w:rPr>
        <w:rFonts w:ascii="Wingdings" w:hAnsi="Wingdings" w:hint="default"/>
      </w:rPr>
    </w:lvl>
    <w:lvl w:ilvl="6">
      <w:start w:val="1"/>
      <w:numFmt w:val="bullet"/>
      <w:lvlText w:val=""/>
      <w:lvlJc w:val="left"/>
      <w:pPr>
        <w:ind w:left="5074" w:hanging="360"/>
      </w:pPr>
      <w:rPr>
        <w:rFonts w:ascii="Symbol" w:hAnsi="Symbol" w:hint="default"/>
      </w:rPr>
    </w:lvl>
    <w:lvl w:ilvl="7">
      <w:start w:val="1"/>
      <w:numFmt w:val="bullet"/>
      <w:lvlText w:val="o"/>
      <w:lvlJc w:val="left"/>
      <w:pPr>
        <w:ind w:left="5794" w:hanging="360"/>
      </w:pPr>
      <w:rPr>
        <w:rFonts w:ascii="Courier New" w:hAnsi="Courier New" w:cs="Courier New" w:hint="default"/>
      </w:rPr>
    </w:lvl>
    <w:lvl w:ilvl="8">
      <w:start w:val="1"/>
      <w:numFmt w:val="bullet"/>
      <w:lvlText w:val=""/>
      <w:lvlJc w:val="left"/>
      <w:pPr>
        <w:ind w:left="6514" w:hanging="360"/>
      </w:pPr>
      <w:rPr>
        <w:rFonts w:ascii="Wingdings" w:hAnsi="Wingdings" w:hint="default"/>
      </w:rPr>
    </w:lvl>
  </w:abstractNum>
  <w:abstractNum w:abstractNumId="64">
    <w:nsid w:val="4F2A87E5"/>
    <w:multiLevelType w:val="singleLevel"/>
    <w:tmpl w:val="4F2A87E5"/>
    <w:lvl w:ilvl="0">
      <w:start w:val="1"/>
      <w:numFmt w:val="decimal"/>
      <w:lvlText w:val="%1."/>
      <w:lvlJc w:val="left"/>
      <w:pPr>
        <w:tabs>
          <w:tab w:val="num" w:pos="425"/>
        </w:tabs>
        <w:ind w:left="425" w:hanging="425"/>
      </w:pPr>
      <w:rPr>
        <w:rFonts w:hint="default"/>
      </w:rPr>
    </w:lvl>
  </w:abstractNum>
  <w:abstractNum w:abstractNumId="65">
    <w:nsid w:val="4F5A007B"/>
    <w:multiLevelType w:val="hybridMultilevel"/>
    <w:tmpl w:val="BB506C8A"/>
    <w:lvl w:ilvl="0" w:tplc="0E60E968">
      <w:start w:val="1"/>
      <w:numFmt w:val="decimal"/>
      <w:lvlText w:val="%1."/>
      <w:lvlJc w:val="left"/>
      <w:pPr>
        <w:ind w:left="756" w:hanging="360"/>
      </w:pPr>
      <w:rPr>
        <w:rFonts w:hint="default"/>
      </w:rPr>
    </w:lvl>
    <w:lvl w:ilvl="1" w:tplc="04210019" w:tentative="1">
      <w:start w:val="1"/>
      <w:numFmt w:val="lowerLetter"/>
      <w:lvlText w:val="%2."/>
      <w:lvlJc w:val="left"/>
      <w:pPr>
        <w:ind w:left="1476" w:hanging="360"/>
      </w:pPr>
    </w:lvl>
    <w:lvl w:ilvl="2" w:tplc="0421001B" w:tentative="1">
      <w:start w:val="1"/>
      <w:numFmt w:val="lowerRoman"/>
      <w:lvlText w:val="%3."/>
      <w:lvlJc w:val="right"/>
      <w:pPr>
        <w:ind w:left="2196" w:hanging="180"/>
      </w:pPr>
    </w:lvl>
    <w:lvl w:ilvl="3" w:tplc="0421000F" w:tentative="1">
      <w:start w:val="1"/>
      <w:numFmt w:val="decimal"/>
      <w:lvlText w:val="%4."/>
      <w:lvlJc w:val="left"/>
      <w:pPr>
        <w:ind w:left="2916" w:hanging="360"/>
      </w:pPr>
    </w:lvl>
    <w:lvl w:ilvl="4" w:tplc="04210019" w:tentative="1">
      <w:start w:val="1"/>
      <w:numFmt w:val="lowerLetter"/>
      <w:lvlText w:val="%5."/>
      <w:lvlJc w:val="left"/>
      <w:pPr>
        <w:ind w:left="3636" w:hanging="360"/>
      </w:pPr>
    </w:lvl>
    <w:lvl w:ilvl="5" w:tplc="0421001B" w:tentative="1">
      <w:start w:val="1"/>
      <w:numFmt w:val="lowerRoman"/>
      <w:lvlText w:val="%6."/>
      <w:lvlJc w:val="right"/>
      <w:pPr>
        <w:ind w:left="4356" w:hanging="180"/>
      </w:pPr>
    </w:lvl>
    <w:lvl w:ilvl="6" w:tplc="0421000F" w:tentative="1">
      <w:start w:val="1"/>
      <w:numFmt w:val="decimal"/>
      <w:lvlText w:val="%7."/>
      <w:lvlJc w:val="left"/>
      <w:pPr>
        <w:ind w:left="5076" w:hanging="360"/>
      </w:pPr>
    </w:lvl>
    <w:lvl w:ilvl="7" w:tplc="04210019" w:tentative="1">
      <w:start w:val="1"/>
      <w:numFmt w:val="lowerLetter"/>
      <w:lvlText w:val="%8."/>
      <w:lvlJc w:val="left"/>
      <w:pPr>
        <w:ind w:left="5796" w:hanging="360"/>
      </w:pPr>
    </w:lvl>
    <w:lvl w:ilvl="8" w:tplc="0421001B" w:tentative="1">
      <w:start w:val="1"/>
      <w:numFmt w:val="lowerRoman"/>
      <w:lvlText w:val="%9."/>
      <w:lvlJc w:val="right"/>
      <w:pPr>
        <w:ind w:left="6516" w:hanging="180"/>
      </w:pPr>
    </w:lvl>
  </w:abstractNum>
  <w:abstractNum w:abstractNumId="66">
    <w:nsid w:val="526108CA"/>
    <w:multiLevelType w:val="multilevel"/>
    <w:tmpl w:val="526108CA"/>
    <w:lvl w:ilvl="0">
      <w:numFmt w:val="bullet"/>
      <w:lvlText w:val="-"/>
      <w:lvlJc w:val="left"/>
      <w:pPr>
        <w:ind w:left="612" w:hanging="360"/>
      </w:pPr>
      <w:rPr>
        <w:rFonts w:ascii="Palatino Linotype" w:eastAsia="Times New Roman" w:hAnsi="Palatino Linotype" w:cs="Tahoma" w:hint="default"/>
      </w:rPr>
    </w:lvl>
    <w:lvl w:ilvl="1">
      <w:start w:val="1"/>
      <w:numFmt w:val="bullet"/>
      <w:lvlText w:val="o"/>
      <w:lvlJc w:val="left"/>
      <w:pPr>
        <w:ind w:left="1332" w:hanging="360"/>
      </w:pPr>
      <w:rPr>
        <w:rFonts w:ascii="Courier New" w:hAnsi="Courier New" w:cs="Courier New" w:hint="default"/>
      </w:rPr>
    </w:lvl>
    <w:lvl w:ilvl="2">
      <w:start w:val="1"/>
      <w:numFmt w:val="bullet"/>
      <w:lvlText w:val=""/>
      <w:lvlJc w:val="left"/>
      <w:pPr>
        <w:ind w:left="2052" w:hanging="360"/>
      </w:pPr>
      <w:rPr>
        <w:rFonts w:ascii="Wingdings" w:hAnsi="Wingdings" w:hint="default"/>
      </w:rPr>
    </w:lvl>
    <w:lvl w:ilvl="3">
      <w:start w:val="1"/>
      <w:numFmt w:val="bullet"/>
      <w:lvlText w:val=""/>
      <w:lvlJc w:val="left"/>
      <w:pPr>
        <w:ind w:left="2772" w:hanging="360"/>
      </w:pPr>
      <w:rPr>
        <w:rFonts w:ascii="Symbol" w:hAnsi="Symbol" w:hint="default"/>
      </w:rPr>
    </w:lvl>
    <w:lvl w:ilvl="4">
      <w:start w:val="1"/>
      <w:numFmt w:val="bullet"/>
      <w:lvlText w:val="o"/>
      <w:lvlJc w:val="left"/>
      <w:pPr>
        <w:ind w:left="3492" w:hanging="360"/>
      </w:pPr>
      <w:rPr>
        <w:rFonts w:ascii="Courier New" w:hAnsi="Courier New" w:cs="Courier New" w:hint="default"/>
      </w:rPr>
    </w:lvl>
    <w:lvl w:ilvl="5">
      <w:start w:val="1"/>
      <w:numFmt w:val="bullet"/>
      <w:lvlText w:val=""/>
      <w:lvlJc w:val="left"/>
      <w:pPr>
        <w:ind w:left="4212" w:hanging="360"/>
      </w:pPr>
      <w:rPr>
        <w:rFonts w:ascii="Wingdings" w:hAnsi="Wingdings" w:hint="default"/>
      </w:rPr>
    </w:lvl>
    <w:lvl w:ilvl="6">
      <w:start w:val="1"/>
      <w:numFmt w:val="bullet"/>
      <w:lvlText w:val=""/>
      <w:lvlJc w:val="left"/>
      <w:pPr>
        <w:ind w:left="4932" w:hanging="360"/>
      </w:pPr>
      <w:rPr>
        <w:rFonts w:ascii="Symbol" w:hAnsi="Symbol" w:hint="default"/>
      </w:rPr>
    </w:lvl>
    <w:lvl w:ilvl="7">
      <w:start w:val="1"/>
      <w:numFmt w:val="bullet"/>
      <w:lvlText w:val="o"/>
      <w:lvlJc w:val="left"/>
      <w:pPr>
        <w:ind w:left="5652" w:hanging="360"/>
      </w:pPr>
      <w:rPr>
        <w:rFonts w:ascii="Courier New" w:hAnsi="Courier New" w:cs="Courier New" w:hint="default"/>
      </w:rPr>
    </w:lvl>
    <w:lvl w:ilvl="8">
      <w:start w:val="1"/>
      <w:numFmt w:val="bullet"/>
      <w:lvlText w:val=""/>
      <w:lvlJc w:val="left"/>
      <w:pPr>
        <w:ind w:left="6372" w:hanging="360"/>
      </w:pPr>
      <w:rPr>
        <w:rFonts w:ascii="Wingdings" w:hAnsi="Wingdings" w:hint="default"/>
      </w:rPr>
    </w:lvl>
  </w:abstractNum>
  <w:abstractNum w:abstractNumId="67">
    <w:nsid w:val="52764C48"/>
    <w:multiLevelType w:val="multilevel"/>
    <w:tmpl w:val="52764C48"/>
    <w:lvl w:ilvl="0">
      <w:start w:val="1"/>
      <w:numFmt w:val="lowerLetter"/>
      <w:lvlText w:val="%1."/>
      <w:lvlJc w:val="left"/>
      <w:pPr>
        <w:ind w:left="1146" w:hanging="360"/>
      </w:pPr>
      <w:rPr>
        <w:rFonts w:hint="default"/>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68">
    <w:nsid w:val="5302A535"/>
    <w:multiLevelType w:val="singleLevel"/>
    <w:tmpl w:val="5302A535"/>
    <w:lvl w:ilvl="0">
      <w:start w:val="1"/>
      <w:numFmt w:val="decimal"/>
      <w:lvlText w:val="%1."/>
      <w:lvlJc w:val="left"/>
      <w:pPr>
        <w:tabs>
          <w:tab w:val="num" w:pos="432"/>
        </w:tabs>
        <w:ind w:left="432" w:hanging="432"/>
      </w:pPr>
      <w:rPr>
        <w:rFonts w:hint="default"/>
      </w:rPr>
    </w:lvl>
  </w:abstractNum>
  <w:abstractNum w:abstractNumId="69">
    <w:nsid w:val="59ADCABA"/>
    <w:multiLevelType w:val="multilevel"/>
    <w:tmpl w:val="59ADCABA"/>
    <w:lvl w:ilvl="0">
      <w:start w:val="1"/>
      <w:numFmt w:val="decimal"/>
      <w:lvlText w:val="%1."/>
      <w:lvlJc w:val="left"/>
      <w:pPr>
        <w:ind w:left="395" w:hanging="272"/>
      </w:pPr>
      <w:rPr>
        <w:rFonts w:ascii="Tahoma" w:eastAsia="Tahoma" w:hAnsi="Tahoma" w:cs="Tahoma" w:hint="default"/>
        <w:spacing w:val="-1"/>
        <w:w w:val="99"/>
        <w:sz w:val="20"/>
        <w:szCs w:val="20"/>
        <w:lang w:val="en-US" w:eastAsia="en-US" w:bidi="en-US"/>
      </w:rPr>
    </w:lvl>
    <w:lvl w:ilvl="1">
      <w:numFmt w:val="bullet"/>
      <w:lvlText w:val="-"/>
      <w:lvlJc w:val="left"/>
      <w:pPr>
        <w:ind w:left="575" w:hanging="180"/>
      </w:pPr>
      <w:rPr>
        <w:rFonts w:ascii="Tahoma" w:eastAsia="Tahoma" w:hAnsi="Tahoma" w:cs="Tahoma" w:hint="default"/>
        <w:w w:val="99"/>
        <w:sz w:val="20"/>
        <w:szCs w:val="20"/>
        <w:lang w:val="en-US" w:eastAsia="en-US" w:bidi="en-US"/>
      </w:rPr>
    </w:lvl>
    <w:lvl w:ilvl="2">
      <w:numFmt w:val="bullet"/>
      <w:lvlText w:val="•"/>
      <w:lvlJc w:val="left"/>
      <w:pPr>
        <w:ind w:left="829" w:hanging="180"/>
      </w:pPr>
      <w:rPr>
        <w:rFonts w:hint="default"/>
        <w:lang w:val="en-US" w:eastAsia="en-US" w:bidi="en-US"/>
      </w:rPr>
    </w:lvl>
    <w:lvl w:ilvl="3">
      <w:numFmt w:val="bullet"/>
      <w:lvlText w:val="•"/>
      <w:lvlJc w:val="left"/>
      <w:pPr>
        <w:ind w:left="1079" w:hanging="180"/>
      </w:pPr>
      <w:rPr>
        <w:rFonts w:hint="default"/>
        <w:lang w:val="en-US" w:eastAsia="en-US" w:bidi="en-US"/>
      </w:rPr>
    </w:lvl>
    <w:lvl w:ilvl="4">
      <w:numFmt w:val="bullet"/>
      <w:lvlText w:val="•"/>
      <w:lvlJc w:val="left"/>
      <w:pPr>
        <w:ind w:left="1328" w:hanging="180"/>
      </w:pPr>
      <w:rPr>
        <w:rFonts w:hint="default"/>
        <w:lang w:val="en-US" w:eastAsia="en-US" w:bidi="en-US"/>
      </w:rPr>
    </w:lvl>
    <w:lvl w:ilvl="5">
      <w:numFmt w:val="bullet"/>
      <w:lvlText w:val="•"/>
      <w:lvlJc w:val="left"/>
      <w:pPr>
        <w:ind w:left="1578" w:hanging="180"/>
      </w:pPr>
      <w:rPr>
        <w:rFonts w:hint="default"/>
        <w:lang w:val="en-US" w:eastAsia="en-US" w:bidi="en-US"/>
      </w:rPr>
    </w:lvl>
    <w:lvl w:ilvl="6">
      <w:numFmt w:val="bullet"/>
      <w:lvlText w:val="•"/>
      <w:lvlJc w:val="left"/>
      <w:pPr>
        <w:ind w:left="1827" w:hanging="180"/>
      </w:pPr>
      <w:rPr>
        <w:rFonts w:hint="default"/>
        <w:lang w:val="en-US" w:eastAsia="en-US" w:bidi="en-US"/>
      </w:rPr>
    </w:lvl>
    <w:lvl w:ilvl="7">
      <w:numFmt w:val="bullet"/>
      <w:lvlText w:val="•"/>
      <w:lvlJc w:val="left"/>
      <w:pPr>
        <w:ind w:left="2077" w:hanging="180"/>
      </w:pPr>
      <w:rPr>
        <w:rFonts w:hint="default"/>
        <w:lang w:val="en-US" w:eastAsia="en-US" w:bidi="en-US"/>
      </w:rPr>
    </w:lvl>
    <w:lvl w:ilvl="8">
      <w:numFmt w:val="bullet"/>
      <w:lvlText w:val="•"/>
      <w:lvlJc w:val="left"/>
      <w:pPr>
        <w:ind w:left="2326" w:hanging="180"/>
      </w:pPr>
      <w:rPr>
        <w:rFonts w:hint="default"/>
        <w:lang w:val="en-US" w:eastAsia="en-US" w:bidi="en-US"/>
      </w:rPr>
    </w:lvl>
  </w:abstractNum>
  <w:abstractNum w:abstractNumId="70">
    <w:nsid w:val="5A241D34"/>
    <w:multiLevelType w:val="multilevel"/>
    <w:tmpl w:val="5A241D34"/>
    <w:lvl w:ilvl="0">
      <w:numFmt w:val="bullet"/>
      <w:lvlText w:val="-"/>
      <w:lvlJc w:val="left"/>
      <w:pPr>
        <w:ind w:left="1867" w:hanging="284"/>
      </w:pPr>
      <w:rPr>
        <w:rFonts w:ascii="Arial" w:eastAsia="Arial" w:hAnsi="Arial" w:cs="Arial" w:hint="default"/>
        <w:spacing w:val="-2"/>
        <w:w w:val="99"/>
        <w:sz w:val="24"/>
        <w:szCs w:val="24"/>
        <w:lang w:val="en-US" w:eastAsia="en-US" w:bidi="en-US"/>
      </w:rPr>
    </w:lvl>
    <w:lvl w:ilvl="1">
      <w:numFmt w:val="bullet"/>
      <w:lvlText w:val="•"/>
      <w:lvlJc w:val="left"/>
      <w:pPr>
        <w:ind w:left="2864" w:hanging="284"/>
      </w:pPr>
      <w:rPr>
        <w:rFonts w:hint="default"/>
        <w:lang w:val="en-US" w:eastAsia="en-US" w:bidi="en-US"/>
      </w:rPr>
    </w:lvl>
    <w:lvl w:ilvl="2">
      <w:numFmt w:val="bullet"/>
      <w:lvlText w:val="•"/>
      <w:lvlJc w:val="left"/>
      <w:pPr>
        <w:ind w:left="3869" w:hanging="284"/>
      </w:pPr>
      <w:rPr>
        <w:rFonts w:hint="default"/>
        <w:lang w:val="en-US" w:eastAsia="en-US" w:bidi="en-US"/>
      </w:rPr>
    </w:lvl>
    <w:lvl w:ilvl="3">
      <w:numFmt w:val="bullet"/>
      <w:lvlText w:val="•"/>
      <w:lvlJc w:val="left"/>
      <w:pPr>
        <w:ind w:left="4874" w:hanging="284"/>
      </w:pPr>
      <w:rPr>
        <w:rFonts w:hint="default"/>
        <w:lang w:val="en-US" w:eastAsia="en-US" w:bidi="en-US"/>
      </w:rPr>
    </w:lvl>
    <w:lvl w:ilvl="4">
      <w:numFmt w:val="bullet"/>
      <w:lvlText w:val="•"/>
      <w:lvlJc w:val="left"/>
      <w:pPr>
        <w:ind w:left="5879" w:hanging="284"/>
      </w:pPr>
      <w:rPr>
        <w:rFonts w:hint="default"/>
        <w:lang w:val="en-US" w:eastAsia="en-US" w:bidi="en-US"/>
      </w:rPr>
    </w:lvl>
    <w:lvl w:ilvl="5">
      <w:numFmt w:val="bullet"/>
      <w:lvlText w:val="•"/>
      <w:lvlJc w:val="left"/>
      <w:pPr>
        <w:ind w:left="6884" w:hanging="284"/>
      </w:pPr>
      <w:rPr>
        <w:rFonts w:hint="default"/>
        <w:lang w:val="en-US" w:eastAsia="en-US" w:bidi="en-US"/>
      </w:rPr>
    </w:lvl>
    <w:lvl w:ilvl="6">
      <w:numFmt w:val="bullet"/>
      <w:lvlText w:val="•"/>
      <w:lvlJc w:val="left"/>
      <w:pPr>
        <w:ind w:left="7889" w:hanging="284"/>
      </w:pPr>
      <w:rPr>
        <w:rFonts w:hint="default"/>
        <w:lang w:val="en-US" w:eastAsia="en-US" w:bidi="en-US"/>
      </w:rPr>
    </w:lvl>
    <w:lvl w:ilvl="7">
      <w:numFmt w:val="bullet"/>
      <w:lvlText w:val="•"/>
      <w:lvlJc w:val="left"/>
      <w:pPr>
        <w:ind w:left="8894" w:hanging="284"/>
      </w:pPr>
      <w:rPr>
        <w:rFonts w:hint="default"/>
        <w:lang w:val="en-US" w:eastAsia="en-US" w:bidi="en-US"/>
      </w:rPr>
    </w:lvl>
    <w:lvl w:ilvl="8">
      <w:numFmt w:val="bullet"/>
      <w:lvlText w:val="•"/>
      <w:lvlJc w:val="left"/>
      <w:pPr>
        <w:ind w:left="9899" w:hanging="284"/>
      </w:pPr>
      <w:rPr>
        <w:rFonts w:hint="default"/>
        <w:lang w:val="en-US" w:eastAsia="en-US" w:bidi="en-US"/>
      </w:rPr>
    </w:lvl>
  </w:abstractNum>
  <w:abstractNum w:abstractNumId="71">
    <w:nsid w:val="5DC3460F"/>
    <w:multiLevelType w:val="multilevel"/>
    <w:tmpl w:val="5DC3460F"/>
    <w:lvl w:ilvl="0">
      <w:start w:val="1"/>
      <w:numFmt w:val="decimal"/>
      <w:lvlText w:val="%1."/>
      <w:lvlJc w:val="left"/>
      <w:pPr>
        <w:tabs>
          <w:tab w:val="num" w:pos="1440"/>
        </w:tabs>
        <w:ind w:left="144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nsid w:val="5EAA70AC"/>
    <w:multiLevelType w:val="multilevel"/>
    <w:tmpl w:val="5EAA70AC"/>
    <w:lvl w:ilvl="0">
      <w:start w:val="1"/>
      <w:numFmt w:val="bullet"/>
      <w:lvlText w:val="-"/>
      <w:lvlJc w:val="left"/>
      <w:pPr>
        <w:ind w:left="1068" w:hanging="360"/>
      </w:pPr>
      <w:rPr>
        <w:rFonts w:ascii="Tahoma" w:eastAsia="Calibri" w:hAnsi="Tahoma" w:cs="Tahoma"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nsid w:val="615959FB"/>
    <w:multiLevelType w:val="multilevel"/>
    <w:tmpl w:val="615959FB"/>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4">
    <w:nsid w:val="629F7852"/>
    <w:multiLevelType w:val="multilevel"/>
    <w:tmpl w:val="629F7852"/>
    <w:lvl w:ilvl="0">
      <w:numFmt w:val="bullet"/>
      <w:lvlText w:val="–"/>
      <w:lvlJc w:val="left"/>
      <w:pPr>
        <w:ind w:left="1867" w:hanging="284"/>
      </w:pPr>
      <w:rPr>
        <w:rFonts w:ascii="Arial" w:eastAsia="Arial" w:hAnsi="Arial" w:cs="Arial" w:hint="default"/>
        <w:w w:val="82"/>
        <w:sz w:val="24"/>
        <w:szCs w:val="24"/>
        <w:lang w:val="en-US" w:eastAsia="en-US" w:bidi="en-US"/>
      </w:rPr>
    </w:lvl>
    <w:lvl w:ilvl="1">
      <w:numFmt w:val="bullet"/>
      <w:lvlText w:val="•"/>
      <w:lvlJc w:val="left"/>
      <w:pPr>
        <w:ind w:left="2864" w:hanging="284"/>
      </w:pPr>
      <w:rPr>
        <w:rFonts w:hint="default"/>
        <w:lang w:val="en-US" w:eastAsia="en-US" w:bidi="en-US"/>
      </w:rPr>
    </w:lvl>
    <w:lvl w:ilvl="2">
      <w:numFmt w:val="bullet"/>
      <w:lvlText w:val="•"/>
      <w:lvlJc w:val="left"/>
      <w:pPr>
        <w:ind w:left="3869" w:hanging="284"/>
      </w:pPr>
      <w:rPr>
        <w:rFonts w:hint="default"/>
        <w:lang w:val="en-US" w:eastAsia="en-US" w:bidi="en-US"/>
      </w:rPr>
    </w:lvl>
    <w:lvl w:ilvl="3">
      <w:numFmt w:val="bullet"/>
      <w:lvlText w:val="•"/>
      <w:lvlJc w:val="left"/>
      <w:pPr>
        <w:ind w:left="4874" w:hanging="284"/>
      </w:pPr>
      <w:rPr>
        <w:rFonts w:hint="default"/>
        <w:lang w:val="en-US" w:eastAsia="en-US" w:bidi="en-US"/>
      </w:rPr>
    </w:lvl>
    <w:lvl w:ilvl="4">
      <w:numFmt w:val="bullet"/>
      <w:lvlText w:val="•"/>
      <w:lvlJc w:val="left"/>
      <w:pPr>
        <w:ind w:left="5879" w:hanging="284"/>
      </w:pPr>
      <w:rPr>
        <w:rFonts w:hint="default"/>
        <w:lang w:val="en-US" w:eastAsia="en-US" w:bidi="en-US"/>
      </w:rPr>
    </w:lvl>
    <w:lvl w:ilvl="5">
      <w:numFmt w:val="bullet"/>
      <w:lvlText w:val="•"/>
      <w:lvlJc w:val="left"/>
      <w:pPr>
        <w:ind w:left="6884" w:hanging="284"/>
      </w:pPr>
      <w:rPr>
        <w:rFonts w:hint="default"/>
        <w:lang w:val="en-US" w:eastAsia="en-US" w:bidi="en-US"/>
      </w:rPr>
    </w:lvl>
    <w:lvl w:ilvl="6">
      <w:numFmt w:val="bullet"/>
      <w:lvlText w:val="•"/>
      <w:lvlJc w:val="left"/>
      <w:pPr>
        <w:ind w:left="7889" w:hanging="284"/>
      </w:pPr>
      <w:rPr>
        <w:rFonts w:hint="default"/>
        <w:lang w:val="en-US" w:eastAsia="en-US" w:bidi="en-US"/>
      </w:rPr>
    </w:lvl>
    <w:lvl w:ilvl="7">
      <w:numFmt w:val="bullet"/>
      <w:lvlText w:val="•"/>
      <w:lvlJc w:val="left"/>
      <w:pPr>
        <w:ind w:left="8894" w:hanging="284"/>
      </w:pPr>
      <w:rPr>
        <w:rFonts w:hint="default"/>
        <w:lang w:val="en-US" w:eastAsia="en-US" w:bidi="en-US"/>
      </w:rPr>
    </w:lvl>
    <w:lvl w:ilvl="8">
      <w:numFmt w:val="bullet"/>
      <w:lvlText w:val="•"/>
      <w:lvlJc w:val="left"/>
      <w:pPr>
        <w:ind w:left="9899" w:hanging="284"/>
      </w:pPr>
      <w:rPr>
        <w:rFonts w:hint="default"/>
        <w:lang w:val="en-US" w:eastAsia="en-US" w:bidi="en-US"/>
      </w:rPr>
    </w:lvl>
  </w:abstractNum>
  <w:abstractNum w:abstractNumId="75">
    <w:nsid w:val="637B2EC4"/>
    <w:multiLevelType w:val="multilevel"/>
    <w:tmpl w:val="637B2EC4"/>
    <w:lvl w:ilvl="0">
      <w:start w:val="2"/>
      <w:numFmt w:val="upperLetter"/>
      <w:lvlText w:val="%1."/>
      <w:lvlJc w:val="left"/>
      <w:pPr>
        <w:ind w:left="1713"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nsid w:val="69A701E1"/>
    <w:multiLevelType w:val="multilevel"/>
    <w:tmpl w:val="69A701E1"/>
    <w:lvl w:ilvl="0">
      <w:start w:val="3"/>
      <w:numFmt w:val="upp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b/>
      </w:rPr>
    </w:lvl>
    <w:lvl w:ilvl="2">
      <w:start w:val="1"/>
      <w:numFmt w:val="bullet"/>
      <w:lvlText w:val=""/>
      <w:lvlJc w:val="left"/>
      <w:pPr>
        <w:tabs>
          <w:tab w:val="num" w:pos="2340"/>
        </w:tabs>
        <w:ind w:left="2340" w:hanging="360"/>
      </w:pPr>
      <w:rPr>
        <w:rFonts w:ascii="Symbol" w:hAnsi="Symbol" w:hint="default"/>
      </w:rPr>
    </w:lvl>
    <w:lvl w:ilvl="3">
      <w:start w:val="1"/>
      <w:numFmt w:val="bullet"/>
      <w:lvlText w:val="-"/>
      <w:lvlJc w:val="left"/>
      <w:pPr>
        <w:ind w:left="2880" w:hanging="360"/>
      </w:pPr>
      <w:rPr>
        <w:rFonts w:ascii="Berlin Sans FB" w:eastAsia="Times New Roman" w:hAnsi="Berlin Sans FB" w:cs="Tahoma" w:hint="default"/>
      </w:rPr>
    </w:lvl>
    <w:lvl w:ilvl="4">
      <w:start w:val="1"/>
      <w:numFmt w:val="lowerLetter"/>
      <w:lvlText w:val="%5."/>
      <w:lvlJc w:val="left"/>
      <w:pPr>
        <w:ind w:left="3600" w:hanging="360"/>
      </w:pPr>
      <w:rPr>
        <w:rFonts w:hint="default"/>
        <w:b/>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7">
    <w:nsid w:val="72183CF9"/>
    <w:multiLevelType w:val="multilevel"/>
    <w:tmpl w:val="72183CF9"/>
    <w:lvl w:ilvl="0">
      <w:start w:val="1"/>
      <w:numFmt w:val="lowerLetter"/>
      <w:lvlText w:val="%1."/>
      <w:lvlJc w:val="left"/>
      <w:pPr>
        <w:ind w:left="1682" w:hanging="360"/>
      </w:pPr>
      <w:rPr>
        <w:rFonts w:ascii="Tahoma" w:eastAsia="Tahoma" w:hAnsi="Tahoma" w:cs="Tahoma" w:hint="default"/>
        <w:b/>
        <w:bCs/>
        <w:spacing w:val="-2"/>
        <w:w w:val="100"/>
        <w:sz w:val="24"/>
        <w:szCs w:val="24"/>
        <w:lang w:val="en-US" w:eastAsia="en-US" w:bidi="en-US"/>
      </w:rPr>
    </w:lvl>
    <w:lvl w:ilvl="1">
      <w:start w:val="1"/>
      <w:numFmt w:val="decimal"/>
      <w:lvlText w:val="%2)"/>
      <w:lvlJc w:val="left"/>
      <w:pPr>
        <w:ind w:left="2042" w:hanging="360"/>
      </w:pPr>
      <w:rPr>
        <w:rFonts w:ascii="Tahoma" w:eastAsia="Tahoma" w:hAnsi="Tahoma" w:cs="Tahoma" w:hint="default"/>
        <w:b/>
        <w:bCs/>
        <w:w w:val="100"/>
        <w:sz w:val="24"/>
        <w:szCs w:val="24"/>
        <w:lang w:val="en-US" w:eastAsia="en-US" w:bidi="en-US"/>
      </w:rPr>
    </w:lvl>
    <w:lvl w:ilvl="2">
      <w:start w:val="1"/>
      <w:numFmt w:val="decimal"/>
      <w:lvlText w:val="(%3)"/>
      <w:lvlJc w:val="left"/>
      <w:pPr>
        <w:ind w:left="2582" w:hanging="509"/>
      </w:pPr>
      <w:rPr>
        <w:rFonts w:hint="default"/>
        <w:spacing w:val="-31"/>
        <w:w w:val="99"/>
        <w:lang w:val="en-US" w:eastAsia="en-US" w:bidi="en-US"/>
      </w:rPr>
    </w:lvl>
    <w:lvl w:ilvl="3">
      <w:numFmt w:val="bullet"/>
      <w:lvlText w:val="•"/>
      <w:lvlJc w:val="left"/>
      <w:pPr>
        <w:ind w:left="2580" w:hanging="509"/>
      </w:pPr>
      <w:rPr>
        <w:rFonts w:hint="default"/>
        <w:lang w:val="en-US" w:eastAsia="en-US" w:bidi="en-US"/>
      </w:rPr>
    </w:lvl>
    <w:lvl w:ilvl="4">
      <w:numFmt w:val="bullet"/>
      <w:lvlText w:val="•"/>
      <w:lvlJc w:val="left"/>
      <w:pPr>
        <w:ind w:left="3789" w:hanging="509"/>
      </w:pPr>
      <w:rPr>
        <w:rFonts w:hint="default"/>
        <w:lang w:val="en-US" w:eastAsia="en-US" w:bidi="en-US"/>
      </w:rPr>
    </w:lvl>
    <w:lvl w:ilvl="5">
      <w:numFmt w:val="bullet"/>
      <w:lvlText w:val="•"/>
      <w:lvlJc w:val="left"/>
      <w:pPr>
        <w:ind w:left="4999" w:hanging="509"/>
      </w:pPr>
      <w:rPr>
        <w:rFonts w:hint="default"/>
        <w:lang w:val="en-US" w:eastAsia="en-US" w:bidi="en-US"/>
      </w:rPr>
    </w:lvl>
    <w:lvl w:ilvl="6">
      <w:numFmt w:val="bullet"/>
      <w:lvlText w:val="•"/>
      <w:lvlJc w:val="left"/>
      <w:pPr>
        <w:ind w:left="6209" w:hanging="509"/>
      </w:pPr>
      <w:rPr>
        <w:rFonts w:hint="default"/>
        <w:lang w:val="en-US" w:eastAsia="en-US" w:bidi="en-US"/>
      </w:rPr>
    </w:lvl>
    <w:lvl w:ilvl="7">
      <w:numFmt w:val="bullet"/>
      <w:lvlText w:val="•"/>
      <w:lvlJc w:val="left"/>
      <w:pPr>
        <w:ind w:left="7419" w:hanging="509"/>
      </w:pPr>
      <w:rPr>
        <w:rFonts w:hint="default"/>
        <w:lang w:val="en-US" w:eastAsia="en-US" w:bidi="en-US"/>
      </w:rPr>
    </w:lvl>
    <w:lvl w:ilvl="8">
      <w:numFmt w:val="bullet"/>
      <w:lvlText w:val="•"/>
      <w:lvlJc w:val="left"/>
      <w:pPr>
        <w:ind w:left="8629" w:hanging="509"/>
      </w:pPr>
      <w:rPr>
        <w:rFonts w:hint="default"/>
        <w:lang w:val="en-US" w:eastAsia="en-US" w:bidi="en-US"/>
      </w:rPr>
    </w:lvl>
  </w:abstractNum>
  <w:abstractNum w:abstractNumId="78">
    <w:nsid w:val="72E22F04"/>
    <w:multiLevelType w:val="singleLevel"/>
    <w:tmpl w:val="72E22F04"/>
    <w:lvl w:ilvl="0">
      <w:start w:val="1"/>
      <w:numFmt w:val="decimal"/>
      <w:suff w:val="space"/>
      <w:lvlText w:val="%1."/>
      <w:lvlJc w:val="left"/>
    </w:lvl>
  </w:abstractNum>
  <w:abstractNum w:abstractNumId="79">
    <w:nsid w:val="74E13115"/>
    <w:multiLevelType w:val="multilevel"/>
    <w:tmpl w:val="74E13115"/>
    <w:lvl w:ilvl="0">
      <w:start w:val="1"/>
      <w:numFmt w:val="bullet"/>
      <w:lvlText w:val="-"/>
      <w:lvlJc w:val="left"/>
      <w:pPr>
        <w:ind w:left="720" w:hanging="360"/>
      </w:pPr>
      <w:rPr>
        <w:rFonts w:ascii="Tahoma" w:eastAsia="Calibri" w:hAnsi="Tahoma" w:cs="Tahoma"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nsid w:val="76AE970D"/>
    <w:multiLevelType w:val="singleLevel"/>
    <w:tmpl w:val="76AE970D"/>
    <w:lvl w:ilvl="0">
      <w:start w:val="1"/>
      <w:numFmt w:val="lowerLetter"/>
      <w:lvlText w:val="%1."/>
      <w:lvlJc w:val="left"/>
      <w:pPr>
        <w:tabs>
          <w:tab w:val="num" w:pos="425"/>
        </w:tabs>
        <w:ind w:left="425" w:hanging="425"/>
      </w:pPr>
      <w:rPr>
        <w:rFonts w:hint="default"/>
      </w:rPr>
    </w:lvl>
  </w:abstractNum>
  <w:abstractNum w:abstractNumId="81">
    <w:nsid w:val="76EE295E"/>
    <w:multiLevelType w:val="singleLevel"/>
    <w:tmpl w:val="76EE295E"/>
    <w:lvl w:ilvl="0">
      <w:start w:val="1"/>
      <w:numFmt w:val="decimal"/>
      <w:lvlText w:val="%1."/>
      <w:lvlJc w:val="left"/>
      <w:pPr>
        <w:tabs>
          <w:tab w:val="num" w:pos="425"/>
        </w:tabs>
        <w:ind w:left="425" w:hanging="425"/>
      </w:pPr>
      <w:rPr>
        <w:rFonts w:hint="default"/>
      </w:rPr>
    </w:lvl>
  </w:abstractNum>
  <w:abstractNum w:abstractNumId="82">
    <w:nsid w:val="77D4521A"/>
    <w:multiLevelType w:val="multilevel"/>
    <w:tmpl w:val="77D4521A"/>
    <w:lvl w:ilvl="0">
      <w:start w:val="1"/>
      <w:numFmt w:val="decimal"/>
      <w:lvlText w:val="%1)"/>
      <w:lvlJc w:val="left"/>
      <w:pPr>
        <w:ind w:left="2204"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nsid w:val="77ECEA79"/>
    <w:multiLevelType w:val="multilevel"/>
    <w:tmpl w:val="77ECEA79"/>
    <w:lvl w:ilvl="0">
      <w:start w:val="1"/>
      <w:numFmt w:val="decimal"/>
      <w:lvlText w:val="%1."/>
      <w:lvlJc w:val="left"/>
      <w:pPr>
        <w:ind w:left="2011" w:hanging="428"/>
      </w:pPr>
      <w:rPr>
        <w:rFonts w:ascii="Tahoma" w:eastAsia="Tahoma" w:hAnsi="Tahoma" w:cs="Tahoma" w:hint="default"/>
        <w:w w:val="99"/>
        <w:sz w:val="24"/>
        <w:szCs w:val="24"/>
        <w:lang w:val="en-US" w:eastAsia="en-US" w:bidi="en-US"/>
      </w:rPr>
    </w:lvl>
    <w:lvl w:ilvl="1">
      <w:numFmt w:val="bullet"/>
      <w:lvlText w:val="•"/>
      <w:lvlJc w:val="left"/>
      <w:pPr>
        <w:ind w:left="3008" w:hanging="428"/>
      </w:pPr>
      <w:rPr>
        <w:rFonts w:hint="default"/>
        <w:lang w:val="en-US" w:eastAsia="en-US" w:bidi="en-US"/>
      </w:rPr>
    </w:lvl>
    <w:lvl w:ilvl="2">
      <w:numFmt w:val="bullet"/>
      <w:lvlText w:val="•"/>
      <w:lvlJc w:val="left"/>
      <w:pPr>
        <w:ind w:left="3997" w:hanging="428"/>
      </w:pPr>
      <w:rPr>
        <w:rFonts w:hint="default"/>
        <w:lang w:val="en-US" w:eastAsia="en-US" w:bidi="en-US"/>
      </w:rPr>
    </w:lvl>
    <w:lvl w:ilvl="3">
      <w:numFmt w:val="bullet"/>
      <w:lvlText w:val="•"/>
      <w:lvlJc w:val="left"/>
      <w:pPr>
        <w:ind w:left="4986" w:hanging="428"/>
      </w:pPr>
      <w:rPr>
        <w:rFonts w:hint="default"/>
        <w:lang w:val="en-US" w:eastAsia="en-US" w:bidi="en-US"/>
      </w:rPr>
    </w:lvl>
    <w:lvl w:ilvl="4">
      <w:numFmt w:val="bullet"/>
      <w:lvlText w:val="•"/>
      <w:lvlJc w:val="left"/>
      <w:pPr>
        <w:ind w:left="5975" w:hanging="428"/>
      </w:pPr>
      <w:rPr>
        <w:rFonts w:hint="default"/>
        <w:lang w:val="en-US" w:eastAsia="en-US" w:bidi="en-US"/>
      </w:rPr>
    </w:lvl>
    <w:lvl w:ilvl="5">
      <w:numFmt w:val="bullet"/>
      <w:lvlText w:val="•"/>
      <w:lvlJc w:val="left"/>
      <w:pPr>
        <w:ind w:left="6964" w:hanging="428"/>
      </w:pPr>
      <w:rPr>
        <w:rFonts w:hint="default"/>
        <w:lang w:val="en-US" w:eastAsia="en-US" w:bidi="en-US"/>
      </w:rPr>
    </w:lvl>
    <w:lvl w:ilvl="6">
      <w:numFmt w:val="bullet"/>
      <w:lvlText w:val="•"/>
      <w:lvlJc w:val="left"/>
      <w:pPr>
        <w:ind w:left="7953" w:hanging="428"/>
      </w:pPr>
      <w:rPr>
        <w:rFonts w:hint="default"/>
        <w:lang w:val="en-US" w:eastAsia="en-US" w:bidi="en-US"/>
      </w:rPr>
    </w:lvl>
    <w:lvl w:ilvl="7">
      <w:numFmt w:val="bullet"/>
      <w:lvlText w:val="•"/>
      <w:lvlJc w:val="left"/>
      <w:pPr>
        <w:ind w:left="8942" w:hanging="428"/>
      </w:pPr>
      <w:rPr>
        <w:rFonts w:hint="default"/>
        <w:lang w:val="en-US" w:eastAsia="en-US" w:bidi="en-US"/>
      </w:rPr>
    </w:lvl>
    <w:lvl w:ilvl="8">
      <w:numFmt w:val="bullet"/>
      <w:lvlText w:val="•"/>
      <w:lvlJc w:val="left"/>
      <w:pPr>
        <w:ind w:left="9931" w:hanging="428"/>
      </w:pPr>
      <w:rPr>
        <w:rFonts w:hint="default"/>
        <w:lang w:val="en-US" w:eastAsia="en-US" w:bidi="en-US"/>
      </w:rPr>
    </w:lvl>
  </w:abstractNum>
  <w:abstractNum w:abstractNumId="84">
    <w:nsid w:val="782857D8"/>
    <w:multiLevelType w:val="hybridMultilevel"/>
    <w:tmpl w:val="E36EB12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5">
    <w:nsid w:val="7843A055"/>
    <w:multiLevelType w:val="singleLevel"/>
    <w:tmpl w:val="7843A055"/>
    <w:lvl w:ilvl="0">
      <w:start w:val="1"/>
      <w:numFmt w:val="decimal"/>
      <w:lvlText w:val="%1."/>
      <w:lvlJc w:val="left"/>
      <w:pPr>
        <w:tabs>
          <w:tab w:val="num" w:pos="425"/>
        </w:tabs>
        <w:ind w:left="425" w:hanging="425"/>
      </w:pPr>
      <w:rPr>
        <w:rFonts w:hint="default"/>
      </w:rPr>
    </w:lvl>
  </w:abstractNum>
  <w:abstractNum w:abstractNumId="86">
    <w:nsid w:val="78D298EA"/>
    <w:multiLevelType w:val="singleLevel"/>
    <w:tmpl w:val="78D298EA"/>
    <w:lvl w:ilvl="0">
      <w:start w:val="1"/>
      <w:numFmt w:val="decimal"/>
      <w:lvlText w:val="%1."/>
      <w:lvlJc w:val="left"/>
      <w:pPr>
        <w:tabs>
          <w:tab w:val="num" w:pos="425"/>
        </w:tabs>
        <w:ind w:left="425" w:hanging="425"/>
      </w:pPr>
      <w:rPr>
        <w:rFonts w:hint="default"/>
      </w:rPr>
    </w:lvl>
  </w:abstractNum>
  <w:abstractNum w:abstractNumId="87">
    <w:nsid w:val="7992D4F9"/>
    <w:multiLevelType w:val="singleLevel"/>
    <w:tmpl w:val="7992D4F9"/>
    <w:lvl w:ilvl="0">
      <w:start w:val="1"/>
      <w:numFmt w:val="decimal"/>
      <w:lvlText w:val="%1."/>
      <w:lvlJc w:val="left"/>
      <w:pPr>
        <w:tabs>
          <w:tab w:val="num" w:pos="425"/>
        </w:tabs>
        <w:ind w:left="425" w:hanging="425"/>
      </w:pPr>
      <w:rPr>
        <w:rFonts w:hint="default"/>
      </w:rPr>
    </w:lvl>
  </w:abstractNum>
  <w:abstractNum w:abstractNumId="88">
    <w:nsid w:val="7B7045AE"/>
    <w:multiLevelType w:val="hybridMultilevel"/>
    <w:tmpl w:val="D7A8E9C4"/>
    <w:lvl w:ilvl="0" w:tplc="1726825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nsid w:val="7C246926"/>
    <w:multiLevelType w:val="multilevel"/>
    <w:tmpl w:val="7C246926"/>
    <w:lvl w:ilvl="0">
      <w:start w:val="1"/>
      <w:numFmt w:val="decimal"/>
      <w:lvlText w:val="%1."/>
      <w:lvlJc w:val="left"/>
      <w:pPr>
        <w:ind w:left="2011" w:hanging="428"/>
      </w:pPr>
      <w:rPr>
        <w:rFonts w:ascii="Tahoma" w:eastAsia="Tahoma" w:hAnsi="Tahoma" w:cs="Tahoma" w:hint="default"/>
        <w:w w:val="99"/>
        <w:sz w:val="24"/>
        <w:szCs w:val="24"/>
        <w:lang w:val="en-US" w:eastAsia="en-US" w:bidi="en-US"/>
      </w:rPr>
    </w:lvl>
    <w:lvl w:ilvl="1">
      <w:numFmt w:val="bullet"/>
      <w:lvlText w:val="•"/>
      <w:lvlJc w:val="left"/>
      <w:pPr>
        <w:ind w:left="3008" w:hanging="428"/>
      </w:pPr>
      <w:rPr>
        <w:rFonts w:hint="default"/>
        <w:lang w:val="en-US" w:eastAsia="en-US" w:bidi="en-US"/>
      </w:rPr>
    </w:lvl>
    <w:lvl w:ilvl="2">
      <w:numFmt w:val="bullet"/>
      <w:lvlText w:val="•"/>
      <w:lvlJc w:val="left"/>
      <w:pPr>
        <w:ind w:left="3997" w:hanging="428"/>
      </w:pPr>
      <w:rPr>
        <w:rFonts w:hint="default"/>
        <w:lang w:val="en-US" w:eastAsia="en-US" w:bidi="en-US"/>
      </w:rPr>
    </w:lvl>
    <w:lvl w:ilvl="3">
      <w:numFmt w:val="bullet"/>
      <w:lvlText w:val="•"/>
      <w:lvlJc w:val="left"/>
      <w:pPr>
        <w:ind w:left="4986" w:hanging="428"/>
      </w:pPr>
      <w:rPr>
        <w:rFonts w:hint="default"/>
        <w:lang w:val="en-US" w:eastAsia="en-US" w:bidi="en-US"/>
      </w:rPr>
    </w:lvl>
    <w:lvl w:ilvl="4">
      <w:numFmt w:val="bullet"/>
      <w:lvlText w:val="•"/>
      <w:lvlJc w:val="left"/>
      <w:pPr>
        <w:ind w:left="5975" w:hanging="428"/>
      </w:pPr>
      <w:rPr>
        <w:rFonts w:hint="default"/>
        <w:lang w:val="en-US" w:eastAsia="en-US" w:bidi="en-US"/>
      </w:rPr>
    </w:lvl>
    <w:lvl w:ilvl="5">
      <w:numFmt w:val="bullet"/>
      <w:lvlText w:val="•"/>
      <w:lvlJc w:val="left"/>
      <w:pPr>
        <w:ind w:left="6964" w:hanging="428"/>
      </w:pPr>
      <w:rPr>
        <w:rFonts w:hint="default"/>
        <w:lang w:val="en-US" w:eastAsia="en-US" w:bidi="en-US"/>
      </w:rPr>
    </w:lvl>
    <w:lvl w:ilvl="6">
      <w:numFmt w:val="bullet"/>
      <w:lvlText w:val="•"/>
      <w:lvlJc w:val="left"/>
      <w:pPr>
        <w:ind w:left="7953" w:hanging="428"/>
      </w:pPr>
      <w:rPr>
        <w:rFonts w:hint="default"/>
        <w:lang w:val="en-US" w:eastAsia="en-US" w:bidi="en-US"/>
      </w:rPr>
    </w:lvl>
    <w:lvl w:ilvl="7">
      <w:numFmt w:val="bullet"/>
      <w:lvlText w:val="•"/>
      <w:lvlJc w:val="left"/>
      <w:pPr>
        <w:ind w:left="8942" w:hanging="428"/>
      </w:pPr>
      <w:rPr>
        <w:rFonts w:hint="default"/>
        <w:lang w:val="en-US" w:eastAsia="en-US" w:bidi="en-US"/>
      </w:rPr>
    </w:lvl>
    <w:lvl w:ilvl="8">
      <w:numFmt w:val="bullet"/>
      <w:lvlText w:val="•"/>
      <w:lvlJc w:val="left"/>
      <w:pPr>
        <w:ind w:left="9931" w:hanging="428"/>
      </w:pPr>
      <w:rPr>
        <w:rFonts w:hint="default"/>
        <w:lang w:val="en-US" w:eastAsia="en-US" w:bidi="en-US"/>
      </w:rPr>
    </w:lvl>
  </w:abstractNum>
  <w:abstractNum w:abstractNumId="90">
    <w:nsid w:val="7F0A049A"/>
    <w:multiLevelType w:val="multilevel"/>
    <w:tmpl w:val="7F0A049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5"/>
  </w:num>
  <w:num w:numId="2">
    <w:abstractNumId w:val="90"/>
  </w:num>
  <w:num w:numId="3">
    <w:abstractNumId w:val="27"/>
  </w:num>
  <w:num w:numId="4">
    <w:abstractNumId w:val="73"/>
  </w:num>
  <w:num w:numId="5">
    <w:abstractNumId w:val="33"/>
  </w:num>
  <w:num w:numId="6">
    <w:abstractNumId w:val="71"/>
  </w:num>
  <w:num w:numId="7">
    <w:abstractNumId w:val="7"/>
  </w:num>
  <w:num w:numId="8">
    <w:abstractNumId w:val="56"/>
  </w:num>
  <w:num w:numId="9">
    <w:abstractNumId w:val="46"/>
  </w:num>
  <w:num w:numId="10">
    <w:abstractNumId w:val="4"/>
  </w:num>
  <w:num w:numId="11">
    <w:abstractNumId w:val="41"/>
  </w:num>
  <w:num w:numId="12">
    <w:abstractNumId w:val="26"/>
  </w:num>
  <w:num w:numId="13">
    <w:abstractNumId w:val="53"/>
  </w:num>
  <w:num w:numId="14">
    <w:abstractNumId w:val="50"/>
  </w:num>
  <w:num w:numId="15">
    <w:abstractNumId w:val="42"/>
  </w:num>
  <w:num w:numId="16">
    <w:abstractNumId w:val="29"/>
  </w:num>
  <w:num w:numId="17">
    <w:abstractNumId w:val="87"/>
  </w:num>
  <w:num w:numId="18">
    <w:abstractNumId w:val="18"/>
  </w:num>
  <w:num w:numId="19">
    <w:abstractNumId w:val="23"/>
  </w:num>
  <w:num w:numId="20">
    <w:abstractNumId w:val="85"/>
  </w:num>
  <w:num w:numId="21">
    <w:abstractNumId w:val="39"/>
  </w:num>
  <w:num w:numId="22">
    <w:abstractNumId w:val="69"/>
  </w:num>
  <w:num w:numId="23">
    <w:abstractNumId w:val="0"/>
  </w:num>
  <w:num w:numId="24">
    <w:abstractNumId w:val="5"/>
  </w:num>
  <w:num w:numId="25">
    <w:abstractNumId w:val="86"/>
  </w:num>
  <w:num w:numId="26">
    <w:abstractNumId w:val="43"/>
  </w:num>
  <w:num w:numId="27">
    <w:abstractNumId w:val="22"/>
  </w:num>
  <w:num w:numId="28">
    <w:abstractNumId w:val="12"/>
  </w:num>
  <w:num w:numId="29">
    <w:abstractNumId w:val="77"/>
  </w:num>
  <w:num w:numId="30">
    <w:abstractNumId w:val="1"/>
  </w:num>
  <w:num w:numId="31">
    <w:abstractNumId w:val="82"/>
  </w:num>
  <w:num w:numId="32">
    <w:abstractNumId w:val="62"/>
  </w:num>
  <w:num w:numId="33">
    <w:abstractNumId w:val="21"/>
  </w:num>
  <w:num w:numId="34">
    <w:abstractNumId w:val="9"/>
  </w:num>
  <w:num w:numId="35">
    <w:abstractNumId w:val="31"/>
  </w:num>
  <w:num w:numId="36">
    <w:abstractNumId w:val="75"/>
  </w:num>
  <w:num w:numId="37">
    <w:abstractNumId w:val="35"/>
  </w:num>
  <w:num w:numId="38">
    <w:abstractNumId w:val="79"/>
  </w:num>
  <w:num w:numId="39">
    <w:abstractNumId w:val="72"/>
  </w:num>
  <w:num w:numId="40">
    <w:abstractNumId w:val="63"/>
  </w:num>
  <w:num w:numId="41">
    <w:abstractNumId w:val="66"/>
  </w:num>
  <w:num w:numId="42">
    <w:abstractNumId w:val="17"/>
  </w:num>
  <w:num w:numId="43">
    <w:abstractNumId w:val="76"/>
  </w:num>
  <w:num w:numId="44">
    <w:abstractNumId w:val="67"/>
  </w:num>
  <w:num w:numId="45">
    <w:abstractNumId w:val="80"/>
  </w:num>
  <w:num w:numId="46">
    <w:abstractNumId w:val="28"/>
  </w:num>
  <w:num w:numId="47">
    <w:abstractNumId w:val="81"/>
  </w:num>
  <w:num w:numId="48">
    <w:abstractNumId w:val="52"/>
  </w:num>
  <w:num w:numId="49">
    <w:abstractNumId w:val="64"/>
  </w:num>
  <w:num w:numId="50">
    <w:abstractNumId w:val="15"/>
  </w:num>
  <w:num w:numId="51">
    <w:abstractNumId w:val="13"/>
  </w:num>
  <w:num w:numId="52">
    <w:abstractNumId w:val="68"/>
  </w:num>
  <w:num w:numId="53">
    <w:abstractNumId w:val="8"/>
  </w:num>
  <w:num w:numId="54">
    <w:abstractNumId w:val="40"/>
  </w:num>
  <w:num w:numId="55">
    <w:abstractNumId w:val="78"/>
  </w:num>
  <w:num w:numId="56">
    <w:abstractNumId w:val="34"/>
  </w:num>
  <w:num w:numId="57">
    <w:abstractNumId w:val="47"/>
  </w:num>
  <w:num w:numId="58">
    <w:abstractNumId w:val="20"/>
  </w:num>
  <w:num w:numId="59">
    <w:abstractNumId w:val="44"/>
  </w:num>
  <w:num w:numId="60">
    <w:abstractNumId w:val="11"/>
  </w:num>
  <w:num w:numId="61">
    <w:abstractNumId w:val="2"/>
  </w:num>
  <w:num w:numId="62">
    <w:abstractNumId w:val="49"/>
  </w:num>
  <w:num w:numId="63">
    <w:abstractNumId w:val="70"/>
  </w:num>
  <w:num w:numId="64">
    <w:abstractNumId w:val="16"/>
  </w:num>
  <w:num w:numId="65">
    <w:abstractNumId w:val="61"/>
  </w:num>
  <w:num w:numId="66">
    <w:abstractNumId w:val="24"/>
  </w:num>
  <w:num w:numId="67">
    <w:abstractNumId w:val="45"/>
  </w:num>
  <w:num w:numId="68">
    <w:abstractNumId w:val="37"/>
  </w:num>
  <w:num w:numId="69">
    <w:abstractNumId w:val="19"/>
  </w:num>
  <w:num w:numId="70">
    <w:abstractNumId w:val="48"/>
  </w:num>
  <w:num w:numId="71">
    <w:abstractNumId w:val="6"/>
  </w:num>
  <w:num w:numId="72">
    <w:abstractNumId w:val="60"/>
  </w:num>
  <w:num w:numId="73">
    <w:abstractNumId w:val="55"/>
  </w:num>
  <w:num w:numId="74">
    <w:abstractNumId w:val="59"/>
  </w:num>
  <w:num w:numId="75">
    <w:abstractNumId w:val="36"/>
  </w:num>
  <w:num w:numId="76">
    <w:abstractNumId w:val="57"/>
  </w:num>
  <w:num w:numId="77">
    <w:abstractNumId w:val="10"/>
  </w:num>
  <w:num w:numId="78">
    <w:abstractNumId w:val="89"/>
  </w:num>
  <w:num w:numId="79">
    <w:abstractNumId w:val="83"/>
  </w:num>
  <w:num w:numId="80">
    <w:abstractNumId w:val="14"/>
  </w:num>
  <w:num w:numId="81">
    <w:abstractNumId w:val="74"/>
  </w:num>
  <w:num w:numId="82">
    <w:abstractNumId w:val="3"/>
  </w:num>
  <w:num w:numId="83">
    <w:abstractNumId w:val="30"/>
  </w:num>
  <w:num w:numId="84">
    <w:abstractNumId w:val="51"/>
  </w:num>
  <w:num w:numId="85">
    <w:abstractNumId w:val="32"/>
  </w:num>
  <w:num w:numId="86">
    <w:abstractNumId w:val="54"/>
  </w:num>
  <w:num w:numId="87">
    <w:abstractNumId w:val="38"/>
  </w:num>
  <w:num w:numId="88">
    <w:abstractNumId w:val="88"/>
  </w:num>
  <w:num w:numId="89">
    <w:abstractNumId w:val="58"/>
  </w:num>
  <w:num w:numId="90">
    <w:abstractNumId w:val="65"/>
  </w:num>
  <w:num w:numId="91">
    <w:abstractNumId w:val="84"/>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AA0"/>
    <w:rsid w:val="00010FE7"/>
    <w:rsid w:val="0001694B"/>
    <w:rsid w:val="00042375"/>
    <w:rsid w:val="0006793E"/>
    <w:rsid w:val="00070B85"/>
    <w:rsid w:val="00073899"/>
    <w:rsid w:val="00087B3B"/>
    <w:rsid w:val="0009349F"/>
    <w:rsid w:val="00097BB4"/>
    <w:rsid w:val="000B2B9B"/>
    <w:rsid w:val="000E5EEC"/>
    <w:rsid w:val="0011452F"/>
    <w:rsid w:val="001149E8"/>
    <w:rsid w:val="0013102E"/>
    <w:rsid w:val="00145924"/>
    <w:rsid w:val="00164837"/>
    <w:rsid w:val="00181A2E"/>
    <w:rsid w:val="001874B5"/>
    <w:rsid w:val="001A1028"/>
    <w:rsid w:val="001A1C1E"/>
    <w:rsid w:val="001C14C8"/>
    <w:rsid w:val="001C7F62"/>
    <w:rsid w:val="001D21DC"/>
    <w:rsid w:val="00204D59"/>
    <w:rsid w:val="002671D9"/>
    <w:rsid w:val="00281945"/>
    <w:rsid w:val="002826AC"/>
    <w:rsid w:val="00286B25"/>
    <w:rsid w:val="0029619A"/>
    <w:rsid w:val="00296D30"/>
    <w:rsid w:val="002A7946"/>
    <w:rsid w:val="002B0BB8"/>
    <w:rsid w:val="002C388B"/>
    <w:rsid w:val="002C7D9F"/>
    <w:rsid w:val="002D18D7"/>
    <w:rsid w:val="002E4193"/>
    <w:rsid w:val="00311A05"/>
    <w:rsid w:val="00354A08"/>
    <w:rsid w:val="003B68FB"/>
    <w:rsid w:val="003D0332"/>
    <w:rsid w:val="003E5919"/>
    <w:rsid w:val="003F56C1"/>
    <w:rsid w:val="0043105C"/>
    <w:rsid w:val="004528D8"/>
    <w:rsid w:val="0046050E"/>
    <w:rsid w:val="004760DE"/>
    <w:rsid w:val="004836FE"/>
    <w:rsid w:val="00491EC9"/>
    <w:rsid w:val="0049470E"/>
    <w:rsid w:val="004D17B5"/>
    <w:rsid w:val="004E2A6D"/>
    <w:rsid w:val="004F72D1"/>
    <w:rsid w:val="00514254"/>
    <w:rsid w:val="00581512"/>
    <w:rsid w:val="00587A47"/>
    <w:rsid w:val="005A2DF7"/>
    <w:rsid w:val="00631128"/>
    <w:rsid w:val="006F5F37"/>
    <w:rsid w:val="0070119B"/>
    <w:rsid w:val="00713737"/>
    <w:rsid w:val="00715C10"/>
    <w:rsid w:val="00756139"/>
    <w:rsid w:val="007615CA"/>
    <w:rsid w:val="007766BF"/>
    <w:rsid w:val="007C55E0"/>
    <w:rsid w:val="007D1F41"/>
    <w:rsid w:val="007E0C97"/>
    <w:rsid w:val="007F1818"/>
    <w:rsid w:val="007F7A0F"/>
    <w:rsid w:val="0080315F"/>
    <w:rsid w:val="00820BF3"/>
    <w:rsid w:val="00850157"/>
    <w:rsid w:val="0085767A"/>
    <w:rsid w:val="00886559"/>
    <w:rsid w:val="008929EC"/>
    <w:rsid w:val="008A28E6"/>
    <w:rsid w:val="008C340E"/>
    <w:rsid w:val="008C4C8D"/>
    <w:rsid w:val="008E139A"/>
    <w:rsid w:val="008E3BC7"/>
    <w:rsid w:val="008F21E2"/>
    <w:rsid w:val="008F4D73"/>
    <w:rsid w:val="00932FED"/>
    <w:rsid w:val="0096749C"/>
    <w:rsid w:val="00995263"/>
    <w:rsid w:val="009D2AA0"/>
    <w:rsid w:val="009D45C9"/>
    <w:rsid w:val="00A2489F"/>
    <w:rsid w:val="00A37F7A"/>
    <w:rsid w:val="00A44F4E"/>
    <w:rsid w:val="00A46AE0"/>
    <w:rsid w:val="00A54561"/>
    <w:rsid w:val="00A62717"/>
    <w:rsid w:val="00AE5467"/>
    <w:rsid w:val="00AF2D05"/>
    <w:rsid w:val="00B01DE9"/>
    <w:rsid w:val="00B04616"/>
    <w:rsid w:val="00B32EA1"/>
    <w:rsid w:val="00B657BE"/>
    <w:rsid w:val="00B678CA"/>
    <w:rsid w:val="00B71051"/>
    <w:rsid w:val="00C13D0C"/>
    <w:rsid w:val="00C22283"/>
    <w:rsid w:val="00C245E9"/>
    <w:rsid w:val="00C24865"/>
    <w:rsid w:val="00C5155D"/>
    <w:rsid w:val="00C613DB"/>
    <w:rsid w:val="00C65A10"/>
    <w:rsid w:val="00C87247"/>
    <w:rsid w:val="00C9253B"/>
    <w:rsid w:val="00CC09A0"/>
    <w:rsid w:val="00CC2CD6"/>
    <w:rsid w:val="00D12294"/>
    <w:rsid w:val="00D13D9E"/>
    <w:rsid w:val="00D571FF"/>
    <w:rsid w:val="00D83978"/>
    <w:rsid w:val="00D870ED"/>
    <w:rsid w:val="00DB628D"/>
    <w:rsid w:val="00DC0F4D"/>
    <w:rsid w:val="00E018D1"/>
    <w:rsid w:val="00E12138"/>
    <w:rsid w:val="00E211AA"/>
    <w:rsid w:val="00E6110F"/>
    <w:rsid w:val="00EA023A"/>
    <w:rsid w:val="00EB0695"/>
    <w:rsid w:val="00EB0E91"/>
    <w:rsid w:val="00ED139F"/>
    <w:rsid w:val="00EE19EC"/>
    <w:rsid w:val="00EF6AFF"/>
    <w:rsid w:val="00F03C63"/>
    <w:rsid w:val="00F17117"/>
    <w:rsid w:val="00F330F5"/>
    <w:rsid w:val="00F34E37"/>
    <w:rsid w:val="00F66ED7"/>
    <w:rsid w:val="00FA3F44"/>
    <w:rsid w:val="00FB503A"/>
    <w:rsid w:val="00FC6ED9"/>
    <w:rsid w:val="00FD2A92"/>
    <w:rsid w:val="00FE1BC8"/>
    <w:rsid w:val="00FF70AB"/>
    <w:rsid w:val="01996646"/>
    <w:rsid w:val="028B5E25"/>
    <w:rsid w:val="029803A0"/>
    <w:rsid w:val="030542E0"/>
    <w:rsid w:val="03C17220"/>
    <w:rsid w:val="0446438F"/>
    <w:rsid w:val="05006230"/>
    <w:rsid w:val="05DA3C47"/>
    <w:rsid w:val="067213A7"/>
    <w:rsid w:val="06C46E6E"/>
    <w:rsid w:val="08622E3A"/>
    <w:rsid w:val="087F2360"/>
    <w:rsid w:val="08AB1039"/>
    <w:rsid w:val="095E149F"/>
    <w:rsid w:val="09F2295F"/>
    <w:rsid w:val="0A447281"/>
    <w:rsid w:val="0A480F2D"/>
    <w:rsid w:val="0A8103FC"/>
    <w:rsid w:val="0AE50E75"/>
    <w:rsid w:val="0B0F6EF9"/>
    <w:rsid w:val="0CA77ED0"/>
    <w:rsid w:val="0D4532F4"/>
    <w:rsid w:val="0D6D5692"/>
    <w:rsid w:val="0DF04652"/>
    <w:rsid w:val="0E0E189C"/>
    <w:rsid w:val="0F2634D3"/>
    <w:rsid w:val="105E1BD8"/>
    <w:rsid w:val="10DC6A45"/>
    <w:rsid w:val="12BC10EE"/>
    <w:rsid w:val="13123EBA"/>
    <w:rsid w:val="133476F6"/>
    <w:rsid w:val="135377FA"/>
    <w:rsid w:val="146D60B8"/>
    <w:rsid w:val="14FF7E66"/>
    <w:rsid w:val="15A76F4E"/>
    <w:rsid w:val="15E84BC0"/>
    <w:rsid w:val="161A24F1"/>
    <w:rsid w:val="16FF5882"/>
    <w:rsid w:val="17FA6034"/>
    <w:rsid w:val="199D1B7F"/>
    <w:rsid w:val="19C70B57"/>
    <w:rsid w:val="1A157298"/>
    <w:rsid w:val="1B4C0B38"/>
    <w:rsid w:val="1B990844"/>
    <w:rsid w:val="1D947192"/>
    <w:rsid w:val="1E136DD6"/>
    <w:rsid w:val="1E182141"/>
    <w:rsid w:val="1F122FFB"/>
    <w:rsid w:val="1F672C36"/>
    <w:rsid w:val="21773DBA"/>
    <w:rsid w:val="21A0098B"/>
    <w:rsid w:val="23EB1A57"/>
    <w:rsid w:val="244A0B9C"/>
    <w:rsid w:val="273717B2"/>
    <w:rsid w:val="294F2727"/>
    <w:rsid w:val="29571079"/>
    <w:rsid w:val="2C4C6792"/>
    <w:rsid w:val="2CC931D2"/>
    <w:rsid w:val="2FA471DC"/>
    <w:rsid w:val="2FF22840"/>
    <w:rsid w:val="30BC4AE6"/>
    <w:rsid w:val="30E629C9"/>
    <w:rsid w:val="31303776"/>
    <w:rsid w:val="315F44ED"/>
    <w:rsid w:val="32025DE5"/>
    <w:rsid w:val="32AC4507"/>
    <w:rsid w:val="32FF7DE4"/>
    <w:rsid w:val="33021E2E"/>
    <w:rsid w:val="33FE3545"/>
    <w:rsid w:val="3429683C"/>
    <w:rsid w:val="34414BB2"/>
    <w:rsid w:val="36625095"/>
    <w:rsid w:val="36672184"/>
    <w:rsid w:val="370E46F9"/>
    <w:rsid w:val="382E4A35"/>
    <w:rsid w:val="39992DD1"/>
    <w:rsid w:val="3A8362D8"/>
    <w:rsid w:val="3B0E46DF"/>
    <w:rsid w:val="3D2E5947"/>
    <w:rsid w:val="3EBD43A0"/>
    <w:rsid w:val="401D6858"/>
    <w:rsid w:val="407A1F75"/>
    <w:rsid w:val="4142177F"/>
    <w:rsid w:val="41500E43"/>
    <w:rsid w:val="41B36BEF"/>
    <w:rsid w:val="427C35BE"/>
    <w:rsid w:val="428F7941"/>
    <w:rsid w:val="42D071DF"/>
    <w:rsid w:val="441335B1"/>
    <w:rsid w:val="451A11EC"/>
    <w:rsid w:val="45221B73"/>
    <w:rsid w:val="46554D4E"/>
    <w:rsid w:val="4685399F"/>
    <w:rsid w:val="46D646C9"/>
    <w:rsid w:val="47655DBA"/>
    <w:rsid w:val="47905068"/>
    <w:rsid w:val="481C20B0"/>
    <w:rsid w:val="49927C3E"/>
    <w:rsid w:val="4ECD75AA"/>
    <w:rsid w:val="50795C67"/>
    <w:rsid w:val="50AD4C0A"/>
    <w:rsid w:val="513436B9"/>
    <w:rsid w:val="52044D49"/>
    <w:rsid w:val="526A2802"/>
    <w:rsid w:val="554B4A12"/>
    <w:rsid w:val="55596062"/>
    <w:rsid w:val="56EB15A7"/>
    <w:rsid w:val="573B5918"/>
    <w:rsid w:val="57A15557"/>
    <w:rsid w:val="58A205EF"/>
    <w:rsid w:val="594E457D"/>
    <w:rsid w:val="59812B0E"/>
    <w:rsid w:val="59BD14F9"/>
    <w:rsid w:val="5A42516C"/>
    <w:rsid w:val="5AD86271"/>
    <w:rsid w:val="5BB647C5"/>
    <w:rsid w:val="5BD56C4F"/>
    <w:rsid w:val="5C6B0AFD"/>
    <w:rsid w:val="5D676835"/>
    <w:rsid w:val="5D942F39"/>
    <w:rsid w:val="5DA37E98"/>
    <w:rsid w:val="5DBA2830"/>
    <w:rsid w:val="5DFC2E17"/>
    <w:rsid w:val="5EED6E09"/>
    <w:rsid w:val="5EEE0EC5"/>
    <w:rsid w:val="6020130A"/>
    <w:rsid w:val="616209AD"/>
    <w:rsid w:val="619139AA"/>
    <w:rsid w:val="6243093E"/>
    <w:rsid w:val="62B23DB5"/>
    <w:rsid w:val="62C71536"/>
    <w:rsid w:val="6435352E"/>
    <w:rsid w:val="648C0AC2"/>
    <w:rsid w:val="65BA2AEF"/>
    <w:rsid w:val="65EB1675"/>
    <w:rsid w:val="65EB4AA4"/>
    <w:rsid w:val="669E5731"/>
    <w:rsid w:val="6787787A"/>
    <w:rsid w:val="6850696E"/>
    <w:rsid w:val="68701D5E"/>
    <w:rsid w:val="68BC295E"/>
    <w:rsid w:val="6965563F"/>
    <w:rsid w:val="699E03B8"/>
    <w:rsid w:val="6B21543C"/>
    <w:rsid w:val="6B5E7672"/>
    <w:rsid w:val="6BBF6870"/>
    <w:rsid w:val="6C0A1A59"/>
    <w:rsid w:val="6C9140E7"/>
    <w:rsid w:val="6CF63427"/>
    <w:rsid w:val="6E3C5C21"/>
    <w:rsid w:val="6FFA10E6"/>
    <w:rsid w:val="721E4D48"/>
    <w:rsid w:val="72E10A10"/>
    <w:rsid w:val="7339156F"/>
    <w:rsid w:val="733B74E7"/>
    <w:rsid w:val="73BB4E03"/>
    <w:rsid w:val="748F29CC"/>
    <w:rsid w:val="75896B8C"/>
    <w:rsid w:val="75B20B3C"/>
    <w:rsid w:val="777A7D21"/>
    <w:rsid w:val="77A46628"/>
    <w:rsid w:val="78B60FB1"/>
    <w:rsid w:val="78DA6539"/>
    <w:rsid w:val="7B3B1571"/>
    <w:rsid w:val="7CDD48EC"/>
    <w:rsid w:val="7DCA028B"/>
    <w:rsid w:val="7DCE302B"/>
    <w:rsid w:val="7E275364"/>
    <w:rsid w:val="7F20724F"/>
    <w:rsid w:val="7F7147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nhideWhenUsed="0"/>
    <w:lsdException w:name="header" w:semiHidden="0" w:unhideWhenUsed="0"/>
    <w:lsdException w:name="footer" w:semiHidden="0" w:unhideWhenUsed="0"/>
    <w:lsdException w:name="caption" w:uiPriority="35" w:qFormat="1"/>
    <w:lsdException w:name="footnote reference" w:semiHidden="0" w:unhideWhenUsed="0"/>
    <w:lsdException w:name="page number" w:semiHidden="0" w:uiPriority="0" w:unhideWhenUsed="0"/>
    <w:lsdException w:name="List Bullet" w:semiHidden="0" w:uiPriority="0" w:unhideWhenUsed="0"/>
    <w:lsdException w:name="Title" w:semiHidden="0" w:uiPriority="0" w:unhideWhenUsed="0" w:qFormat="1"/>
    <w:lsdException w:name="Default Paragraph Font" w:semiHidden="0" w:uiPriority="1"/>
    <w:lsdException w:name="Body Text" w:semiHidden="0" w:uiPriority="0" w:unhideWhenUsed="0"/>
    <w:lsdException w:name="Body Text Indent" w:semiHidden="0" w:uiPriority="0" w:unhideWhenUsed="0"/>
    <w:lsdException w:name="Subtitle" w:semiHidden="0" w:uiPriority="11" w:unhideWhenUsed="0" w:qFormat="1"/>
    <w:lsdException w:name="Body Text 2" w:semiHidden="0"/>
    <w:lsdException w:name="Body Text Indent 2" w:semiHidden="0" w:uiPriority="0" w:unhideWhenUsed="0"/>
    <w:lsdException w:name="Body Text Indent 3" w:semiHidden="0" w:uiPriority="0" w:unhideWhenUsed="0"/>
    <w:lsdException w:name="Hyperlink" w:semiHidden="0"/>
    <w:lsdException w:name="Strong" w:semiHidden="0" w:uiPriority="22" w:unhideWhenUsed="0" w:qFormat="1"/>
    <w:lsdException w:name="Emphasis" w:semiHidden="0" w:uiPriority="20" w:unhideWhenUsed="0" w:qFormat="1"/>
    <w:lsdException w:name="Normal (Web)" w:semiHidden="0" w:unhideWhenUsed="0"/>
    <w:lsdException w:name="Normal Table" w:semiHidden="0" w:qFormat="1"/>
    <w:lsdException w:name="Balloon Text" w:semiHidden="0" w:uiPriority="0"/>
    <w:lsdException w:name="Table Grid" w:semiHidden="0"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13DB"/>
    <w:rPr>
      <w:rFonts w:ascii="Times New Roman" w:eastAsia="Times New Roman" w:hAnsi="Times New Roman"/>
      <w:sz w:val="24"/>
      <w:szCs w:val="24"/>
      <w:lang w:val="en-US" w:eastAsia="en-US"/>
    </w:rPr>
  </w:style>
  <w:style w:type="paragraph" w:styleId="Heading1">
    <w:name w:val="heading 1"/>
    <w:basedOn w:val="Normal"/>
    <w:next w:val="Normal"/>
    <w:link w:val="Heading1Char"/>
    <w:qFormat/>
    <w:rsid w:val="00C613DB"/>
    <w:pPr>
      <w:keepNext/>
      <w:spacing w:before="240" w:after="60"/>
      <w:outlineLvl w:val="0"/>
    </w:pPr>
    <w:rPr>
      <w:rFonts w:ascii="Arial" w:hAnsi="Arial"/>
      <w:b/>
      <w:kern w:val="28"/>
      <w:sz w:val="28"/>
      <w:szCs w:val="20"/>
    </w:rPr>
  </w:style>
  <w:style w:type="paragraph" w:styleId="Heading2">
    <w:name w:val="heading 2"/>
    <w:basedOn w:val="Normal"/>
    <w:next w:val="Normal"/>
    <w:link w:val="Heading2Char"/>
    <w:uiPriority w:val="9"/>
    <w:qFormat/>
    <w:rsid w:val="00C613DB"/>
    <w:pPr>
      <w:keepNext/>
      <w:jc w:val="center"/>
      <w:outlineLvl w:val="1"/>
    </w:pPr>
    <w:rPr>
      <w:b/>
      <w:bCs/>
    </w:rPr>
  </w:style>
  <w:style w:type="paragraph" w:styleId="Heading5">
    <w:name w:val="heading 5"/>
    <w:basedOn w:val="Normal"/>
    <w:next w:val="Normal"/>
    <w:link w:val="Heading5Char"/>
    <w:uiPriority w:val="9"/>
    <w:qFormat/>
    <w:rsid w:val="00C613DB"/>
    <w:pPr>
      <w:keepNext/>
      <w:keepLines/>
      <w:spacing w:before="200" w:line="276" w:lineRule="auto"/>
      <w:outlineLvl w:val="4"/>
    </w:pPr>
    <w:rPr>
      <w:rFonts w:ascii="Cambria" w:hAnsi="Cambria"/>
      <w:color w:val="243F60"/>
      <w:sz w:val="22"/>
      <w:szCs w:val="22"/>
    </w:rPr>
  </w:style>
  <w:style w:type="paragraph" w:styleId="Heading7">
    <w:name w:val="heading 7"/>
    <w:basedOn w:val="Normal"/>
    <w:next w:val="Normal"/>
    <w:link w:val="Heading7Char"/>
    <w:uiPriority w:val="9"/>
    <w:qFormat/>
    <w:rsid w:val="00C613DB"/>
    <w:pPr>
      <w:spacing w:before="240" w:after="60" w:line="276" w:lineRule="auto"/>
      <w:outlineLvl w:val="6"/>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C613DB"/>
  </w:style>
  <w:style w:type="character" w:styleId="FootnoteReference">
    <w:name w:val="footnote reference"/>
    <w:uiPriority w:val="99"/>
    <w:rsid w:val="00C613DB"/>
    <w:rPr>
      <w:vertAlign w:val="superscript"/>
    </w:rPr>
  </w:style>
  <w:style w:type="character" w:styleId="Hyperlink">
    <w:name w:val="Hyperlink"/>
    <w:uiPriority w:val="99"/>
    <w:unhideWhenUsed/>
    <w:rsid w:val="00C613DB"/>
    <w:rPr>
      <w:color w:val="0000FF"/>
      <w:u w:val="single"/>
    </w:rPr>
  </w:style>
  <w:style w:type="character" w:styleId="Strong">
    <w:name w:val="Strong"/>
    <w:uiPriority w:val="22"/>
    <w:qFormat/>
    <w:rsid w:val="00C613DB"/>
    <w:rPr>
      <w:b/>
      <w:bCs/>
    </w:rPr>
  </w:style>
  <w:style w:type="character" w:customStyle="1" w:styleId="HeaderChar">
    <w:name w:val="Header Char"/>
    <w:link w:val="Header"/>
    <w:uiPriority w:val="99"/>
    <w:rsid w:val="00C613DB"/>
    <w:rPr>
      <w:rFonts w:ascii="Times New Roman" w:eastAsia="Times New Roman" w:hAnsi="Times New Roman" w:cs="Times New Roman"/>
      <w:sz w:val="24"/>
      <w:szCs w:val="24"/>
      <w:lang w:val="en-US"/>
    </w:rPr>
  </w:style>
  <w:style w:type="character" w:customStyle="1" w:styleId="right">
    <w:name w:val="right"/>
    <w:basedOn w:val="DefaultParagraphFont"/>
    <w:rsid w:val="00C613DB"/>
  </w:style>
  <w:style w:type="character" w:customStyle="1" w:styleId="BodyTextIndent3Char">
    <w:name w:val="Body Text Indent 3 Char"/>
    <w:link w:val="BodyTextIndent3"/>
    <w:rsid w:val="00C613DB"/>
    <w:rPr>
      <w:rFonts w:ascii="Times New Roman" w:eastAsia="Times New Roman" w:hAnsi="Times New Roman" w:cs="Times New Roman"/>
      <w:sz w:val="24"/>
      <w:szCs w:val="24"/>
      <w:lang w:val="en-US"/>
    </w:rPr>
  </w:style>
  <w:style w:type="character" w:customStyle="1" w:styleId="Heading7Char">
    <w:name w:val="Heading 7 Char"/>
    <w:link w:val="Heading7"/>
    <w:uiPriority w:val="9"/>
    <w:semiHidden/>
    <w:rsid w:val="00C613DB"/>
    <w:rPr>
      <w:rFonts w:ascii="Calibri" w:eastAsia="Times New Roman" w:hAnsi="Calibri" w:cs="Times New Roman"/>
      <w:sz w:val="24"/>
      <w:szCs w:val="24"/>
      <w:lang w:val="en-US"/>
    </w:rPr>
  </w:style>
  <w:style w:type="character" w:customStyle="1" w:styleId="Heading5Char">
    <w:name w:val="Heading 5 Char"/>
    <w:link w:val="Heading5"/>
    <w:uiPriority w:val="9"/>
    <w:rsid w:val="00C613DB"/>
    <w:rPr>
      <w:rFonts w:ascii="Cambria" w:eastAsia="Times New Roman" w:hAnsi="Cambria" w:cs="Times New Roman"/>
      <w:color w:val="243F60"/>
      <w:lang w:val="en-US"/>
    </w:rPr>
  </w:style>
  <w:style w:type="character" w:customStyle="1" w:styleId="BodyTextIndentChar1">
    <w:name w:val="Body Text Indent Char1"/>
    <w:uiPriority w:val="99"/>
    <w:semiHidden/>
    <w:rsid w:val="00C613DB"/>
    <w:rPr>
      <w:rFonts w:ascii="Times New Roman" w:eastAsia="Times New Roman" w:hAnsi="Times New Roman" w:cs="Times New Roman"/>
      <w:sz w:val="24"/>
      <w:szCs w:val="24"/>
      <w:lang w:val="en-US"/>
    </w:rPr>
  </w:style>
  <w:style w:type="character" w:customStyle="1" w:styleId="ListParagraphChar">
    <w:name w:val="List Paragraph Char"/>
    <w:link w:val="ListParagraph"/>
    <w:uiPriority w:val="99"/>
    <w:qFormat/>
    <w:locked/>
    <w:rsid w:val="00C613DB"/>
    <w:rPr>
      <w:rFonts w:ascii="Calibri" w:eastAsia="Calibri" w:hAnsi="Calibri" w:cs="Times New Roman"/>
    </w:rPr>
  </w:style>
  <w:style w:type="character" w:customStyle="1" w:styleId="BalloonTextChar">
    <w:name w:val="Balloon Text Char"/>
    <w:link w:val="BalloonText"/>
    <w:rsid w:val="00C613DB"/>
    <w:rPr>
      <w:rFonts w:ascii="Tahoma" w:eastAsia="Calibri" w:hAnsi="Tahoma" w:cs="Times New Roman"/>
      <w:sz w:val="16"/>
      <w:szCs w:val="16"/>
      <w:lang w:val="en-US"/>
    </w:rPr>
  </w:style>
  <w:style w:type="character" w:customStyle="1" w:styleId="cblue">
    <w:name w:val="c_blue"/>
    <w:basedOn w:val="DefaultParagraphFont"/>
    <w:rsid w:val="00C613DB"/>
  </w:style>
  <w:style w:type="character" w:customStyle="1" w:styleId="Heading2Char">
    <w:name w:val="Heading 2 Char"/>
    <w:link w:val="Heading2"/>
    <w:uiPriority w:val="9"/>
    <w:rsid w:val="00C613DB"/>
    <w:rPr>
      <w:rFonts w:ascii="Times New Roman" w:eastAsia="Times New Roman" w:hAnsi="Times New Roman" w:cs="Times New Roman"/>
      <w:b/>
      <w:bCs/>
      <w:sz w:val="24"/>
      <w:szCs w:val="24"/>
      <w:lang w:val="en-US"/>
    </w:rPr>
  </w:style>
  <w:style w:type="character" w:customStyle="1" w:styleId="TitleChar">
    <w:name w:val="Title Char"/>
    <w:link w:val="Title"/>
    <w:rsid w:val="00C613DB"/>
    <w:rPr>
      <w:rFonts w:ascii="Times New Roman" w:eastAsia="Times New Roman" w:hAnsi="Times New Roman"/>
      <w:b/>
      <w:bCs/>
      <w:sz w:val="24"/>
      <w:szCs w:val="24"/>
      <w:lang w:val="en-US" w:eastAsia="en-US"/>
    </w:rPr>
  </w:style>
  <w:style w:type="character" w:customStyle="1" w:styleId="BodyTextIndent2Char">
    <w:name w:val="Body Text Indent 2 Char"/>
    <w:link w:val="BodyTextIndent2"/>
    <w:rsid w:val="00C613DB"/>
    <w:rPr>
      <w:rFonts w:ascii="Times New Roman" w:eastAsia="Times New Roman" w:hAnsi="Times New Roman" w:cs="Times New Roman"/>
      <w:sz w:val="24"/>
      <w:szCs w:val="24"/>
      <w:lang w:val="en-US"/>
    </w:rPr>
  </w:style>
  <w:style w:type="character" w:customStyle="1" w:styleId="NoSpacingChar">
    <w:name w:val="No Spacing Char"/>
    <w:link w:val="NoSpacing"/>
    <w:uiPriority w:val="1"/>
    <w:rsid w:val="00C613DB"/>
    <w:rPr>
      <w:rFonts w:eastAsia="Times New Roman"/>
      <w:sz w:val="22"/>
      <w:szCs w:val="22"/>
      <w:lang w:val="en-US" w:eastAsia="en-US" w:bidi="ar-SA"/>
    </w:rPr>
  </w:style>
  <w:style w:type="character" w:customStyle="1" w:styleId="Heading1Char">
    <w:name w:val="Heading 1 Char"/>
    <w:link w:val="Heading1"/>
    <w:rsid w:val="00C613DB"/>
    <w:rPr>
      <w:rFonts w:ascii="Arial" w:eastAsia="Times New Roman" w:hAnsi="Arial" w:cs="Times New Roman"/>
      <w:b/>
      <w:kern w:val="28"/>
      <w:sz w:val="28"/>
      <w:szCs w:val="20"/>
      <w:lang w:val="en-US"/>
    </w:rPr>
  </w:style>
  <w:style w:type="character" w:customStyle="1" w:styleId="BodyTextIndentChar">
    <w:name w:val="Body Text Indent Char"/>
    <w:link w:val="BodyTextIndent"/>
    <w:rsid w:val="00C613DB"/>
    <w:rPr>
      <w:sz w:val="24"/>
      <w:szCs w:val="24"/>
      <w:lang w:val="en-US"/>
    </w:rPr>
  </w:style>
  <w:style w:type="character" w:customStyle="1" w:styleId="CharacterStyle1">
    <w:name w:val="Character Style 1"/>
    <w:uiPriority w:val="99"/>
    <w:rsid w:val="00C613DB"/>
    <w:rPr>
      <w:rFonts w:ascii="Arial" w:hAnsi="Arial" w:cs="Arial"/>
      <w:sz w:val="20"/>
      <w:szCs w:val="20"/>
    </w:rPr>
  </w:style>
  <w:style w:type="character" w:customStyle="1" w:styleId="cblack">
    <w:name w:val="c_black"/>
    <w:basedOn w:val="DefaultParagraphFont"/>
    <w:rsid w:val="00C613DB"/>
  </w:style>
  <w:style w:type="character" w:customStyle="1" w:styleId="BodyTextChar1">
    <w:name w:val="Body Text Char1"/>
    <w:uiPriority w:val="99"/>
    <w:semiHidden/>
    <w:rsid w:val="00C613DB"/>
    <w:rPr>
      <w:rFonts w:ascii="Times New Roman" w:eastAsia="Times New Roman" w:hAnsi="Times New Roman" w:cs="Times New Roman"/>
      <w:sz w:val="24"/>
      <w:szCs w:val="24"/>
      <w:lang w:val="en-US"/>
    </w:rPr>
  </w:style>
  <w:style w:type="character" w:customStyle="1" w:styleId="FootnoteTextChar">
    <w:name w:val="Footnote Text Char"/>
    <w:link w:val="FootnoteText"/>
    <w:uiPriority w:val="99"/>
    <w:rsid w:val="00C613DB"/>
    <w:rPr>
      <w:rFonts w:ascii="Times New Roman" w:eastAsia="Times New Roman" w:hAnsi="Times New Roman" w:cs="Times New Roman"/>
      <w:sz w:val="20"/>
      <w:szCs w:val="20"/>
      <w:lang w:val="en-US"/>
    </w:rPr>
  </w:style>
  <w:style w:type="character" w:customStyle="1" w:styleId="BodyText2Char">
    <w:name w:val="Body Text 2 Char"/>
    <w:link w:val="BodyText2"/>
    <w:uiPriority w:val="99"/>
    <w:semiHidden/>
    <w:rsid w:val="00C613DB"/>
    <w:rPr>
      <w:rFonts w:ascii="Times New Roman" w:eastAsia="Times New Roman" w:hAnsi="Times New Roman" w:cs="Times New Roman"/>
      <w:sz w:val="24"/>
      <w:szCs w:val="24"/>
      <w:lang w:val="en-US"/>
    </w:rPr>
  </w:style>
  <w:style w:type="character" w:customStyle="1" w:styleId="left">
    <w:name w:val="left"/>
    <w:basedOn w:val="DefaultParagraphFont"/>
    <w:rsid w:val="00C613DB"/>
  </w:style>
  <w:style w:type="character" w:customStyle="1" w:styleId="BodyTextChar">
    <w:name w:val="Body Text Char"/>
    <w:link w:val="BodyText"/>
    <w:rsid w:val="00C613DB"/>
    <w:rPr>
      <w:sz w:val="24"/>
      <w:szCs w:val="24"/>
    </w:rPr>
  </w:style>
  <w:style w:type="character" w:customStyle="1" w:styleId="FooterChar">
    <w:name w:val="Footer Char"/>
    <w:link w:val="Footer"/>
    <w:uiPriority w:val="99"/>
    <w:rsid w:val="00C613DB"/>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rsid w:val="00C613DB"/>
    <w:rPr>
      <w:sz w:val="20"/>
      <w:szCs w:val="20"/>
    </w:rPr>
  </w:style>
  <w:style w:type="paragraph" w:styleId="BalloonText">
    <w:name w:val="Balloon Text"/>
    <w:basedOn w:val="Normal"/>
    <w:link w:val="BalloonTextChar"/>
    <w:unhideWhenUsed/>
    <w:rsid w:val="00C613DB"/>
    <w:rPr>
      <w:rFonts w:ascii="Tahoma" w:eastAsia="Calibri" w:hAnsi="Tahoma"/>
      <w:sz w:val="16"/>
      <w:szCs w:val="16"/>
    </w:rPr>
  </w:style>
  <w:style w:type="paragraph" w:styleId="BodyTextIndent">
    <w:name w:val="Body Text Indent"/>
    <w:basedOn w:val="Normal"/>
    <w:link w:val="BodyTextIndentChar"/>
    <w:rsid w:val="00C613DB"/>
    <w:pPr>
      <w:ind w:left="720"/>
      <w:jc w:val="both"/>
    </w:pPr>
    <w:rPr>
      <w:rFonts w:ascii="Calibri" w:eastAsia="Calibri" w:hAnsi="Calibri"/>
    </w:rPr>
  </w:style>
  <w:style w:type="paragraph" w:styleId="BodyText2">
    <w:name w:val="Body Text 2"/>
    <w:basedOn w:val="Normal"/>
    <w:link w:val="BodyText2Char"/>
    <w:uiPriority w:val="99"/>
    <w:unhideWhenUsed/>
    <w:rsid w:val="00C613DB"/>
    <w:pPr>
      <w:spacing w:after="120" w:line="480" w:lineRule="auto"/>
    </w:pPr>
  </w:style>
  <w:style w:type="paragraph" w:styleId="Footer">
    <w:name w:val="footer"/>
    <w:basedOn w:val="Normal"/>
    <w:link w:val="FooterChar"/>
    <w:uiPriority w:val="99"/>
    <w:rsid w:val="00C613DB"/>
    <w:pPr>
      <w:tabs>
        <w:tab w:val="center" w:pos="4320"/>
        <w:tab w:val="right" w:pos="8640"/>
      </w:tabs>
    </w:pPr>
  </w:style>
  <w:style w:type="paragraph" w:styleId="BodyText">
    <w:name w:val="Body Text"/>
    <w:basedOn w:val="Normal"/>
    <w:link w:val="BodyTextChar"/>
    <w:rsid w:val="00C613DB"/>
    <w:pPr>
      <w:spacing w:after="120"/>
    </w:pPr>
    <w:rPr>
      <w:rFonts w:ascii="Calibri" w:eastAsia="Calibri" w:hAnsi="Calibri"/>
    </w:rPr>
  </w:style>
  <w:style w:type="paragraph" w:styleId="BodyTextIndent2">
    <w:name w:val="Body Text Indent 2"/>
    <w:basedOn w:val="Normal"/>
    <w:link w:val="BodyTextIndent2Char"/>
    <w:rsid w:val="00C613DB"/>
    <w:pPr>
      <w:ind w:left="1440"/>
      <w:jc w:val="both"/>
    </w:pPr>
  </w:style>
  <w:style w:type="paragraph" w:styleId="BodyTextIndent3">
    <w:name w:val="Body Text Indent 3"/>
    <w:basedOn w:val="Normal"/>
    <w:link w:val="BodyTextIndent3Char"/>
    <w:rsid w:val="00C613DB"/>
    <w:pPr>
      <w:ind w:left="1737" w:hanging="297"/>
      <w:jc w:val="both"/>
    </w:pPr>
  </w:style>
  <w:style w:type="paragraph" w:styleId="Header">
    <w:name w:val="header"/>
    <w:basedOn w:val="Normal"/>
    <w:link w:val="HeaderChar"/>
    <w:uiPriority w:val="99"/>
    <w:rsid w:val="00C613DB"/>
    <w:pPr>
      <w:tabs>
        <w:tab w:val="center" w:pos="4320"/>
        <w:tab w:val="right" w:pos="8640"/>
      </w:tabs>
    </w:pPr>
  </w:style>
  <w:style w:type="paragraph" w:styleId="ListBullet">
    <w:name w:val="List Bullet"/>
    <w:basedOn w:val="Normal"/>
    <w:rsid w:val="00C613DB"/>
    <w:pPr>
      <w:ind w:left="5245"/>
      <w:jc w:val="center"/>
    </w:pPr>
    <w:rPr>
      <w:szCs w:val="20"/>
    </w:rPr>
  </w:style>
  <w:style w:type="paragraph" w:styleId="Title">
    <w:name w:val="Title"/>
    <w:basedOn w:val="Normal"/>
    <w:link w:val="TitleChar"/>
    <w:qFormat/>
    <w:rsid w:val="00C613DB"/>
    <w:pPr>
      <w:tabs>
        <w:tab w:val="left" w:pos="1080"/>
      </w:tabs>
      <w:spacing w:line="360" w:lineRule="auto"/>
      <w:ind w:left="1080" w:hanging="720"/>
      <w:jc w:val="center"/>
    </w:pPr>
    <w:rPr>
      <w:b/>
      <w:bCs/>
    </w:rPr>
  </w:style>
  <w:style w:type="paragraph" w:styleId="NormalWeb">
    <w:name w:val="Normal (Web)"/>
    <w:basedOn w:val="Normal"/>
    <w:uiPriority w:val="99"/>
    <w:rsid w:val="00C613DB"/>
    <w:pPr>
      <w:spacing w:before="100" w:beforeAutospacing="1" w:after="100" w:afterAutospacing="1"/>
    </w:pPr>
    <w:rPr>
      <w:lang w:val="en-SG" w:eastAsia="en-SG"/>
    </w:rPr>
  </w:style>
  <w:style w:type="paragraph" w:customStyle="1" w:styleId="CM41">
    <w:name w:val="CM41"/>
    <w:basedOn w:val="Default"/>
    <w:next w:val="Default"/>
    <w:uiPriority w:val="99"/>
    <w:rsid w:val="00C613DB"/>
    <w:pPr>
      <w:widowControl w:val="0"/>
      <w:spacing w:after="275"/>
    </w:pPr>
    <w:rPr>
      <w:rFonts w:ascii="Arial" w:hAnsi="Arial" w:cs="Arial"/>
      <w:color w:val="auto"/>
      <w:lang w:val="id-ID" w:eastAsia="id-ID"/>
    </w:rPr>
  </w:style>
  <w:style w:type="paragraph" w:customStyle="1" w:styleId="CM39">
    <w:name w:val="CM39"/>
    <w:basedOn w:val="Default"/>
    <w:next w:val="Default"/>
    <w:uiPriority w:val="99"/>
    <w:rsid w:val="00C613DB"/>
    <w:pPr>
      <w:widowControl w:val="0"/>
      <w:spacing w:after="828"/>
    </w:pPr>
    <w:rPr>
      <w:rFonts w:ascii="Arial" w:hAnsi="Arial" w:cs="Arial"/>
      <w:color w:val="auto"/>
      <w:lang w:val="id-ID" w:eastAsia="id-ID"/>
    </w:rPr>
  </w:style>
  <w:style w:type="paragraph" w:customStyle="1" w:styleId="Default">
    <w:name w:val="Default"/>
    <w:rsid w:val="00C613DB"/>
    <w:pPr>
      <w:autoSpaceDE w:val="0"/>
      <w:autoSpaceDN w:val="0"/>
      <w:adjustRightInd w:val="0"/>
    </w:pPr>
    <w:rPr>
      <w:rFonts w:ascii="Times New Roman" w:eastAsia="Times New Roman" w:hAnsi="Times New Roman"/>
      <w:color w:val="000000"/>
      <w:sz w:val="24"/>
      <w:szCs w:val="24"/>
    </w:rPr>
  </w:style>
  <w:style w:type="paragraph" w:customStyle="1" w:styleId="CM24">
    <w:name w:val="CM24"/>
    <w:basedOn w:val="Default"/>
    <w:next w:val="Default"/>
    <w:uiPriority w:val="99"/>
    <w:rsid w:val="00C613DB"/>
    <w:pPr>
      <w:widowControl w:val="0"/>
      <w:spacing w:line="276" w:lineRule="atLeast"/>
    </w:pPr>
    <w:rPr>
      <w:rFonts w:ascii="Arial" w:hAnsi="Arial" w:cs="Arial"/>
      <w:color w:val="auto"/>
      <w:lang w:val="id-ID" w:eastAsia="id-ID"/>
    </w:rPr>
  </w:style>
  <w:style w:type="paragraph" w:customStyle="1" w:styleId="CM36">
    <w:name w:val="CM36"/>
    <w:basedOn w:val="Normal"/>
    <w:next w:val="Normal"/>
    <w:uiPriority w:val="99"/>
    <w:rsid w:val="00C613DB"/>
    <w:pPr>
      <w:widowControl w:val="0"/>
      <w:autoSpaceDE w:val="0"/>
      <w:autoSpaceDN w:val="0"/>
      <w:adjustRightInd w:val="0"/>
      <w:spacing w:after="275"/>
    </w:pPr>
    <w:rPr>
      <w:rFonts w:ascii="Arial" w:hAnsi="Arial" w:cs="Arial"/>
      <w:lang w:val="id-ID" w:eastAsia="id-ID"/>
    </w:rPr>
  </w:style>
  <w:style w:type="paragraph" w:customStyle="1" w:styleId="CM30">
    <w:name w:val="CM30"/>
    <w:basedOn w:val="Default"/>
    <w:next w:val="Default"/>
    <w:uiPriority w:val="99"/>
    <w:rsid w:val="00C613DB"/>
    <w:pPr>
      <w:widowControl w:val="0"/>
    </w:pPr>
    <w:rPr>
      <w:rFonts w:ascii="Arial" w:hAnsi="Arial" w:cs="Arial"/>
      <w:color w:val="auto"/>
      <w:lang w:val="id-ID" w:eastAsia="id-ID"/>
    </w:rPr>
  </w:style>
  <w:style w:type="paragraph" w:styleId="NoSpacing">
    <w:name w:val="No Spacing"/>
    <w:link w:val="NoSpacingChar"/>
    <w:uiPriority w:val="1"/>
    <w:qFormat/>
    <w:rsid w:val="00C613DB"/>
    <w:rPr>
      <w:rFonts w:eastAsia="Times New Roman"/>
      <w:sz w:val="22"/>
      <w:szCs w:val="22"/>
      <w:lang w:val="en-US" w:eastAsia="en-US"/>
    </w:rPr>
  </w:style>
  <w:style w:type="paragraph" w:customStyle="1" w:styleId="CM40">
    <w:name w:val="CM40"/>
    <w:basedOn w:val="Default"/>
    <w:next w:val="Default"/>
    <w:uiPriority w:val="99"/>
    <w:rsid w:val="00C613DB"/>
    <w:pPr>
      <w:widowControl w:val="0"/>
      <w:spacing w:after="375"/>
    </w:pPr>
    <w:rPr>
      <w:rFonts w:ascii="Arial" w:hAnsi="Arial" w:cs="Arial"/>
      <w:color w:val="auto"/>
      <w:lang w:val="id-ID" w:eastAsia="id-ID"/>
    </w:rPr>
  </w:style>
  <w:style w:type="paragraph" w:customStyle="1" w:styleId="CM1">
    <w:name w:val="CM1"/>
    <w:basedOn w:val="Default"/>
    <w:next w:val="Default"/>
    <w:uiPriority w:val="99"/>
    <w:rsid w:val="00C613DB"/>
    <w:pPr>
      <w:widowControl w:val="0"/>
      <w:spacing w:line="276" w:lineRule="atLeast"/>
    </w:pPr>
    <w:rPr>
      <w:rFonts w:ascii="Arial" w:hAnsi="Arial" w:cs="Arial"/>
      <w:color w:val="auto"/>
      <w:lang w:val="id-ID" w:eastAsia="id-ID"/>
    </w:rPr>
  </w:style>
  <w:style w:type="paragraph" w:customStyle="1" w:styleId="CM37">
    <w:name w:val="CM37"/>
    <w:basedOn w:val="Default"/>
    <w:next w:val="Default"/>
    <w:uiPriority w:val="99"/>
    <w:rsid w:val="00C613DB"/>
    <w:pPr>
      <w:widowControl w:val="0"/>
      <w:spacing w:after="550"/>
    </w:pPr>
    <w:rPr>
      <w:rFonts w:ascii="Arial" w:hAnsi="Arial" w:cs="Arial"/>
      <w:color w:val="auto"/>
      <w:lang w:val="id-ID" w:eastAsia="id-ID"/>
    </w:rPr>
  </w:style>
  <w:style w:type="paragraph" w:customStyle="1" w:styleId="Style">
    <w:name w:val="Style"/>
    <w:rsid w:val="00C613DB"/>
    <w:pPr>
      <w:widowControl w:val="0"/>
      <w:autoSpaceDE w:val="0"/>
      <w:autoSpaceDN w:val="0"/>
      <w:adjustRightInd w:val="0"/>
    </w:pPr>
    <w:rPr>
      <w:rFonts w:ascii="Arial" w:eastAsia="Times New Roman" w:hAnsi="Arial" w:cs="Arial"/>
      <w:sz w:val="24"/>
      <w:szCs w:val="24"/>
      <w:lang w:val="en-US" w:eastAsia="en-US"/>
    </w:rPr>
  </w:style>
  <w:style w:type="paragraph" w:customStyle="1" w:styleId="Style9">
    <w:name w:val="Style 9"/>
    <w:uiPriority w:val="99"/>
    <w:rsid w:val="00C613DB"/>
    <w:pPr>
      <w:widowControl w:val="0"/>
      <w:autoSpaceDE w:val="0"/>
      <w:autoSpaceDN w:val="0"/>
      <w:spacing w:before="72" w:line="280" w:lineRule="auto"/>
      <w:ind w:left="216"/>
      <w:jc w:val="both"/>
    </w:pPr>
    <w:rPr>
      <w:rFonts w:ascii="Verdana" w:eastAsia="Times New Roman" w:hAnsi="Verdana" w:cs="Verdana"/>
      <w:lang w:val="en-US" w:eastAsia="en-US"/>
    </w:rPr>
  </w:style>
  <w:style w:type="paragraph" w:customStyle="1" w:styleId="CM8">
    <w:name w:val="CM8"/>
    <w:basedOn w:val="Default"/>
    <w:next w:val="Default"/>
    <w:uiPriority w:val="99"/>
    <w:rsid w:val="00C613DB"/>
    <w:pPr>
      <w:widowControl w:val="0"/>
      <w:spacing w:line="276" w:lineRule="atLeast"/>
    </w:pPr>
    <w:rPr>
      <w:rFonts w:ascii="Arial" w:hAnsi="Arial" w:cs="Arial"/>
      <w:color w:val="auto"/>
      <w:lang w:val="id-ID" w:eastAsia="id-ID"/>
    </w:rPr>
  </w:style>
  <w:style w:type="paragraph" w:customStyle="1" w:styleId="CM17">
    <w:name w:val="CM17"/>
    <w:basedOn w:val="Default"/>
    <w:next w:val="Default"/>
    <w:uiPriority w:val="99"/>
    <w:rsid w:val="00C613DB"/>
    <w:pPr>
      <w:widowControl w:val="0"/>
      <w:spacing w:line="276" w:lineRule="atLeast"/>
    </w:pPr>
    <w:rPr>
      <w:rFonts w:ascii="Arial" w:hAnsi="Arial" w:cs="Arial"/>
      <w:color w:val="auto"/>
      <w:lang w:val="id-ID" w:eastAsia="id-ID"/>
    </w:rPr>
  </w:style>
  <w:style w:type="paragraph" w:customStyle="1" w:styleId="CM20">
    <w:name w:val="CM20"/>
    <w:basedOn w:val="Default"/>
    <w:next w:val="Default"/>
    <w:uiPriority w:val="99"/>
    <w:rsid w:val="00C613DB"/>
    <w:pPr>
      <w:widowControl w:val="0"/>
      <w:spacing w:line="276" w:lineRule="atLeast"/>
    </w:pPr>
    <w:rPr>
      <w:rFonts w:ascii="Arial" w:hAnsi="Arial" w:cs="Arial"/>
      <w:color w:val="auto"/>
      <w:lang w:val="id-ID" w:eastAsia="id-ID"/>
    </w:rPr>
  </w:style>
  <w:style w:type="paragraph" w:customStyle="1" w:styleId="CM38">
    <w:name w:val="CM38"/>
    <w:basedOn w:val="Default"/>
    <w:next w:val="Default"/>
    <w:uiPriority w:val="99"/>
    <w:rsid w:val="00C613DB"/>
    <w:pPr>
      <w:widowControl w:val="0"/>
      <w:spacing w:after="1105"/>
    </w:pPr>
    <w:rPr>
      <w:rFonts w:ascii="Arial" w:hAnsi="Arial" w:cs="Arial"/>
      <w:color w:val="auto"/>
      <w:lang w:val="id-ID" w:eastAsia="id-ID"/>
    </w:rPr>
  </w:style>
  <w:style w:type="paragraph" w:customStyle="1" w:styleId="CM12">
    <w:name w:val="CM12"/>
    <w:basedOn w:val="Default"/>
    <w:next w:val="Default"/>
    <w:uiPriority w:val="99"/>
    <w:rsid w:val="00C613DB"/>
    <w:pPr>
      <w:widowControl w:val="0"/>
      <w:spacing w:line="276" w:lineRule="atLeast"/>
    </w:pPr>
    <w:rPr>
      <w:rFonts w:ascii="Arial" w:hAnsi="Arial" w:cs="Arial"/>
      <w:color w:val="auto"/>
      <w:lang w:val="id-ID" w:eastAsia="id-ID"/>
    </w:rPr>
  </w:style>
  <w:style w:type="paragraph" w:customStyle="1" w:styleId="TableParagraph">
    <w:name w:val="Table Paragraph"/>
    <w:basedOn w:val="Normal"/>
    <w:uiPriority w:val="1"/>
    <w:qFormat/>
    <w:rsid w:val="00C613DB"/>
    <w:rPr>
      <w:lang w:val="id-ID" w:eastAsia="id-ID"/>
    </w:rPr>
  </w:style>
  <w:style w:type="paragraph" w:styleId="ListParagraph">
    <w:name w:val="List Paragraph"/>
    <w:basedOn w:val="Normal"/>
    <w:link w:val="ListParagraphChar"/>
    <w:uiPriority w:val="99"/>
    <w:qFormat/>
    <w:rsid w:val="00C613DB"/>
    <w:pPr>
      <w:spacing w:after="200" w:line="276" w:lineRule="auto"/>
      <w:ind w:left="720"/>
      <w:contextualSpacing/>
      <w:jc w:val="both"/>
    </w:pPr>
    <w:rPr>
      <w:rFonts w:ascii="Calibri" w:eastAsia="Calibri" w:hAnsi="Calibr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nhideWhenUsed="0"/>
    <w:lsdException w:name="header" w:semiHidden="0" w:unhideWhenUsed="0"/>
    <w:lsdException w:name="footer" w:semiHidden="0" w:unhideWhenUsed="0"/>
    <w:lsdException w:name="caption" w:uiPriority="35" w:qFormat="1"/>
    <w:lsdException w:name="footnote reference" w:semiHidden="0" w:unhideWhenUsed="0"/>
    <w:lsdException w:name="page number" w:semiHidden="0" w:uiPriority="0" w:unhideWhenUsed="0"/>
    <w:lsdException w:name="List Bullet" w:semiHidden="0" w:uiPriority="0" w:unhideWhenUsed="0"/>
    <w:lsdException w:name="Title" w:semiHidden="0" w:uiPriority="0" w:unhideWhenUsed="0" w:qFormat="1"/>
    <w:lsdException w:name="Default Paragraph Font" w:semiHidden="0" w:uiPriority="1"/>
    <w:lsdException w:name="Body Text" w:semiHidden="0" w:uiPriority="0" w:unhideWhenUsed="0"/>
    <w:lsdException w:name="Body Text Indent" w:semiHidden="0" w:uiPriority="0" w:unhideWhenUsed="0"/>
    <w:lsdException w:name="Subtitle" w:semiHidden="0" w:uiPriority="11" w:unhideWhenUsed="0" w:qFormat="1"/>
    <w:lsdException w:name="Body Text 2" w:semiHidden="0"/>
    <w:lsdException w:name="Body Text Indent 2" w:semiHidden="0" w:uiPriority="0" w:unhideWhenUsed="0"/>
    <w:lsdException w:name="Body Text Indent 3" w:semiHidden="0" w:uiPriority="0" w:unhideWhenUsed="0"/>
    <w:lsdException w:name="Hyperlink" w:semiHidden="0"/>
    <w:lsdException w:name="Strong" w:semiHidden="0" w:uiPriority="22" w:unhideWhenUsed="0" w:qFormat="1"/>
    <w:lsdException w:name="Emphasis" w:semiHidden="0" w:uiPriority="20" w:unhideWhenUsed="0" w:qFormat="1"/>
    <w:lsdException w:name="Normal (Web)" w:semiHidden="0" w:unhideWhenUsed="0"/>
    <w:lsdException w:name="Normal Table" w:semiHidden="0" w:qFormat="1"/>
    <w:lsdException w:name="Balloon Text" w:semiHidden="0" w:uiPriority="0"/>
    <w:lsdException w:name="Table Grid" w:semiHidden="0"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13DB"/>
    <w:rPr>
      <w:rFonts w:ascii="Times New Roman" w:eastAsia="Times New Roman" w:hAnsi="Times New Roman"/>
      <w:sz w:val="24"/>
      <w:szCs w:val="24"/>
      <w:lang w:val="en-US" w:eastAsia="en-US"/>
    </w:rPr>
  </w:style>
  <w:style w:type="paragraph" w:styleId="Heading1">
    <w:name w:val="heading 1"/>
    <w:basedOn w:val="Normal"/>
    <w:next w:val="Normal"/>
    <w:link w:val="Heading1Char"/>
    <w:qFormat/>
    <w:rsid w:val="00C613DB"/>
    <w:pPr>
      <w:keepNext/>
      <w:spacing w:before="240" w:after="60"/>
      <w:outlineLvl w:val="0"/>
    </w:pPr>
    <w:rPr>
      <w:rFonts w:ascii="Arial" w:hAnsi="Arial"/>
      <w:b/>
      <w:kern w:val="28"/>
      <w:sz w:val="28"/>
      <w:szCs w:val="20"/>
    </w:rPr>
  </w:style>
  <w:style w:type="paragraph" w:styleId="Heading2">
    <w:name w:val="heading 2"/>
    <w:basedOn w:val="Normal"/>
    <w:next w:val="Normal"/>
    <w:link w:val="Heading2Char"/>
    <w:uiPriority w:val="9"/>
    <w:qFormat/>
    <w:rsid w:val="00C613DB"/>
    <w:pPr>
      <w:keepNext/>
      <w:jc w:val="center"/>
      <w:outlineLvl w:val="1"/>
    </w:pPr>
    <w:rPr>
      <w:b/>
      <w:bCs/>
    </w:rPr>
  </w:style>
  <w:style w:type="paragraph" w:styleId="Heading5">
    <w:name w:val="heading 5"/>
    <w:basedOn w:val="Normal"/>
    <w:next w:val="Normal"/>
    <w:link w:val="Heading5Char"/>
    <w:uiPriority w:val="9"/>
    <w:qFormat/>
    <w:rsid w:val="00C613DB"/>
    <w:pPr>
      <w:keepNext/>
      <w:keepLines/>
      <w:spacing w:before="200" w:line="276" w:lineRule="auto"/>
      <w:outlineLvl w:val="4"/>
    </w:pPr>
    <w:rPr>
      <w:rFonts w:ascii="Cambria" w:hAnsi="Cambria"/>
      <w:color w:val="243F60"/>
      <w:sz w:val="22"/>
      <w:szCs w:val="22"/>
    </w:rPr>
  </w:style>
  <w:style w:type="paragraph" w:styleId="Heading7">
    <w:name w:val="heading 7"/>
    <w:basedOn w:val="Normal"/>
    <w:next w:val="Normal"/>
    <w:link w:val="Heading7Char"/>
    <w:uiPriority w:val="9"/>
    <w:qFormat/>
    <w:rsid w:val="00C613DB"/>
    <w:pPr>
      <w:spacing w:before="240" w:after="60" w:line="276" w:lineRule="auto"/>
      <w:outlineLvl w:val="6"/>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C613DB"/>
  </w:style>
  <w:style w:type="character" w:styleId="FootnoteReference">
    <w:name w:val="footnote reference"/>
    <w:uiPriority w:val="99"/>
    <w:rsid w:val="00C613DB"/>
    <w:rPr>
      <w:vertAlign w:val="superscript"/>
    </w:rPr>
  </w:style>
  <w:style w:type="character" w:styleId="Hyperlink">
    <w:name w:val="Hyperlink"/>
    <w:uiPriority w:val="99"/>
    <w:unhideWhenUsed/>
    <w:rsid w:val="00C613DB"/>
    <w:rPr>
      <w:color w:val="0000FF"/>
      <w:u w:val="single"/>
    </w:rPr>
  </w:style>
  <w:style w:type="character" w:styleId="Strong">
    <w:name w:val="Strong"/>
    <w:uiPriority w:val="22"/>
    <w:qFormat/>
    <w:rsid w:val="00C613DB"/>
    <w:rPr>
      <w:b/>
      <w:bCs/>
    </w:rPr>
  </w:style>
  <w:style w:type="character" w:customStyle="1" w:styleId="HeaderChar">
    <w:name w:val="Header Char"/>
    <w:link w:val="Header"/>
    <w:uiPriority w:val="99"/>
    <w:rsid w:val="00C613DB"/>
    <w:rPr>
      <w:rFonts w:ascii="Times New Roman" w:eastAsia="Times New Roman" w:hAnsi="Times New Roman" w:cs="Times New Roman"/>
      <w:sz w:val="24"/>
      <w:szCs w:val="24"/>
      <w:lang w:val="en-US"/>
    </w:rPr>
  </w:style>
  <w:style w:type="character" w:customStyle="1" w:styleId="right">
    <w:name w:val="right"/>
    <w:basedOn w:val="DefaultParagraphFont"/>
    <w:rsid w:val="00C613DB"/>
  </w:style>
  <w:style w:type="character" w:customStyle="1" w:styleId="BodyTextIndent3Char">
    <w:name w:val="Body Text Indent 3 Char"/>
    <w:link w:val="BodyTextIndent3"/>
    <w:rsid w:val="00C613DB"/>
    <w:rPr>
      <w:rFonts w:ascii="Times New Roman" w:eastAsia="Times New Roman" w:hAnsi="Times New Roman" w:cs="Times New Roman"/>
      <w:sz w:val="24"/>
      <w:szCs w:val="24"/>
      <w:lang w:val="en-US"/>
    </w:rPr>
  </w:style>
  <w:style w:type="character" w:customStyle="1" w:styleId="Heading7Char">
    <w:name w:val="Heading 7 Char"/>
    <w:link w:val="Heading7"/>
    <w:uiPriority w:val="9"/>
    <w:semiHidden/>
    <w:rsid w:val="00C613DB"/>
    <w:rPr>
      <w:rFonts w:ascii="Calibri" w:eastAsia="Times New Roman" w:hAnsi="Calibri" w:cs="Times New Roman"/>
      <w:sz w:val="24"/>
      <w:szCs w:val="24"/>
      <w:lang w:val="en-US"/>
    </w:rPr>
  </w:style>
  <w:style w:type="character" w:customStyle="1" w:styleId="Heading5Char">
    <w:name w:val="Heading 5 Char"/>
    <w:link w:val="Heading5"/>
    <w:uiPriority w:val="9"/>
    <w:rsid w:val="00C613DB"/>
    <w:rPr>
      <w:rFonts w:ascii="Cambria" w:eastAsia="Times New Roman" w:hAnsi="Cambria" w:cs="Times New Roman"/>
      <w:color w:val="243F60"/>
      <w:lang w:val="en-US"/>
    </w:rPr>
  </w:style>
  <w:style w:type="character" w:customStyle="1" w:styleId="BodyTextIndentChar1">
    <w:name w:val="Body Text Indent Char1"/>
    <w:uiPriority w:val="99"/>
    <w:semiHidden/>
    <w:rsid w:val="00C613DB"/>
    <w:rPr>
      <w:rFonts w:ascii="Times New Roman" w:eastAsia="Times New Roman" w:hAnsi="Times New Roman" w:cs="Times New Roman"/>
      <w:sz w:val="24"/>
      <w:szCs w:val="24"/>
      <w:lang w:val="en-US"/>
    </w:rPr>
  </w:style>
  <w:style w:type="character" w:customStyle="1" w:styleId="ListParagraphChar">
    <w:name w:val="List Paragraph Char"/>
    <w:link w:val="ListParagraph"/>
    <w:uiPriority w:val="99"/>
    <w:qFormat/>
    <w:locked/>
    <w:rsid w:val="00C613DB"/>
    <w:rPr>
      <w:rFonts w:ascii="Calibri" w:eastAsia="Calibri" w:hAnsi="Calibri" w:cs="Times New Roman"/>
    </w:rPr>
  </w:style>
  <w:style w:type="character" w:customStyle="1" w:styleId="BalloonTextChar">
    <w:name w:val="Balloon Text Char"/>
    <w:link w:val="BalloonText"/>
    <w:rsid w:val="00C613DB"/>
    <w:rPr>
      <w:rFonts w:ascii="Tahoma" w:eastAsia="Calibri" w:hAnsi="Tahoma" w:cs="Times New Roman"/>
      <w:sz w:val="16"/>
      <w:szCs w:val="16"/>
      <w:lang w:val="en-US"/>
    </w:rPr>
  </w:style>
  <w:style w:type="character" w:customStyle="1" w:styleId="cblue">
    <w:name w:val="c_blue"/>
    <w:basedOn w:val="DefaultParagraphFont"/>
    <w:rsid w:val="00C613DB"/>
  </w:style>
  <w:style w:type="character" w:customStyle="1" w:styleId="Heading2Char">
    <w:name w:val="Heading 2 Char"/>
    <w:link w:val="Heading2"/>
    <w:uiPriority w:val="9"/>
    <w:rsid w:val="00C613DB"/>
    <w:rPr>
      <w:rFonts w:ascii="Times New Roman" w:eastAsia="Times New Roman" w:hAnsi="Times New Roman" w:cs="Times New Roman"/>
      <w:b/>
      <w:bCs/>
      <w:sz w:val="24"/>
      <w:szCs w:val="24"/>
      <w:lang w:val="en-US"/>
    </w:rPr>
  </w:style>
  <w:style w:type="character" w:customStyle="1" w:styleId="TitleChar">
    <w:name w:val="Title Char"/>
    <w:link w:val="Title"/>
    <w:rsid w:val="00C613DB"/>
    <w:rPr>
      <w:rFonts w:ascii="Times New Roman" w:eastAsia="Times New Roman" w:hAnsi="Times New Roman"/>
      <w:b/>
      <w:bCs/>
      <w:sz w:val="24"/>
      <w:szCs w:val="24"/>
      <w:lang w:val="en-US" w:eastAsia="en-US"/>
    </w:rPr>
  </w:style>
  <w:style w:type="character" w:customStyle="1" w:styleId="BodyTextIndent2Char">
    <w:name w:val="Body Text Indent 2 Char"/>
    <w:link w:val="BodyTextIndent2"/>
    <w:rsid w:val="00C613DB"/>
    <w:rPr>
      <w:rFonts w:ascii="Times New Roman" w:eastAsia="Times New Roman" w:hAnsi="Times New Roman" w:cs="Times New Roman"/>
      <w:sz w:val="24"/>
      <w:szCs w:val="24"/>
      <w:lang w:val="en-US"/>
    </w:rPr>
  </w:style>
  <w:style w:type="character" w:customStyle="1" w:styleId="NoSpacingChar">
    <w:name w:val="No Spacing Char"/>
    <w:link w:val="NoSpacing"/>
    <w:uiPriority w:val="1"/>
    <w:rsid w:val="00C613DB"/>
    <w:rPr>
      <w:rFonts w:eastAsia="Times New Roman"/>
      <w:sz w:val="22"/>
      <w:szCs w:val="22"/>
      <w:lang w:val="en-US" w:eastAsia="en-US" w:bidi="ar-SA"/>
    </w:rPr>
  </w:style>
  <w:style w:type="character" w:customStyle="1" w:styleId="Heading1Char">
    <w:name w:val="Heading 1 Char"/>
    <w:link w:val="Heading1"/>
    <w:rsid w:val="00C613DB"/>
    <w:rPr>
      <w:rFonts w:ascii="Arial" w:eastAsia="Times New Roman" w:hAnsi="Arial" w:cs="Times New Roman"/>
      <w:b/>
      <w:kern w:val="28"/>
      <w:sz w:val="28"/>
      <w:szCs w:val="20"/>
      <w:lang w:val="en-US"/>
    </w:rPr>
  </w:style>
  <w:style w:type="character" w:customStyle="1" w:styleId="BodyTextIndentChar">
    <w:name w:val="Body Text Indent Char"/>
    <w:link w:val="BodyTextIndent"/>
    <w:rsid w:val="00C613DB"/>
    <w:rPr>
      <w:sz w:val="24"/>
      <w:szCs w:val="24"/>
      <w:lang w:val="en-US"/>
    </w:rPr>
  </w:style>
  <w:style w:type="character" w:customStyle="1" w:styleId="CharacterStyle1">
    <w:name w:val="Character Style 1"/>
    <w:uiPriority w:val="99"/>
    <w:rsid w:val="00C613DB"/>
    <w:rPr>
      <w:rFonts w:ascii="Arial" w:hAnsi="Arial" w:cs="Arial"/>
      <w:sz w:val="20"/>
      <w:szCs w:val="20"/>
    </w:rPr>
  </w:style>
  <w:style w:type="character" w:customStyle="1" w:styleId="cblack">
    <w:name w:val="c_black"/>
    <w:basedOn w:val="DefaultParagraphFont"/>
    <w:rsid w:val="00C613DB"/>
  </w:style>
  <w:style w:type="character" w:customStyle="1" w:styleId="BodyTextChar1">
    <w:name w:val="Body Text Char1"/>
    <w:uiPriority w:val="99"/>
    <w:semiHidden/>
    <w:rsid w:val="00C613DB"/>
    <w:rPr>
      <w:rFonts w:ascii="Times New Roman" w:eastAsia="Times New Roman" w:hAnsi="Times New Roman" w:cs="Times New Roman"/>
      <w:sz w:val="24"/>
      <w:szCs w:val="24"/>
      <w:lang w:val="en-US"/>
    </w:rPr>
  </w:style>
  <w:style w:type="character" w:customStyle="1" w:styleId="FootnoteTextChar">
    <w:name w:val="Footnote Text Char"/>
    <w:link w:val="FootnoteText"/>
    <w:uiPriority w:val="99"/>
    <w:rsid w:val="00C613DB"/>
    <w:rPr>
      <w:rFonts w:ascii="Times New Roman" w:eastAsia="Times New Roman" w:hAnsi="Times New Roman" w:cs="Times New Roman"/>
      <w:sz w:val="20"/>
      <w:szCs w:val="20"/>
      <w:lang w:val="en-US"/>
    </w:rPr>
  </w:style>
  <w:style w:type="character" w:customStyle="1" w:styleId="BodyText2Char">
    <w:name w:val="Body Text 2 Char"/>
    <w:link w:val="BodyText2"/>
    <w:uiPriority w:val="99"/>
    <w:semiHidden/>
    <w:rsid w:val="00C613DB"/>
    <w:rPr>
      <w:rFonts w:ascii="Times New Roman" w:eastAsia="Times New Roman" w:hAnsi="Times New Roman" w:cs="Times New Roman"/>
      <w:sz w:val="24"/>
      <w:szCs w:val="24"/>
      <w:lang w:val="en-US"/>
    </w:rPr>
  </w:style>
  <w:style w:type="character" w:customStyle="1" w:styleId="left">
    <w:name w:val="left"/>
    <w:basedOn w:val="DefaultParagraphFont"/>
    <w:rsid w:val="00C613DB"/>
  </w:style>
  <w:style w:type="character" w:customStyle="1" w:styleId="BodyTextChar">
    <w:name w:val="Body Text Char"/>
    <w:link w:val="BodyText"/>
    <w:rsid w:val="00C613DB"/>
    <w:rPr>
      <w:sz w:val="24"/>
      <w:szCs w:val="24"/>
    </w:rPr>
  </w:style>
  <w:style w:type="character" w:customStyle="1" w:styleId="FooterChar">
    <w:name w:val="Footer Char"/>
    <w:link w:val="Footer"/>
    <w:uiPriority w:val="99"/>
    <w:rsid w:val="00C613DB"/>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rsid w:val="00C613DB"/>
    <w:rPr>
      <w:sz w:val="20"/>
      <w:szCs w:val="20"/>
    </w:rPr>
  </w:style>
  <w:style w:type="paragraph" w:styleId="BalloonText">
    <w:name w:val="Balloon Text"/>
    <w:basedOn w:val="Normal"/>
    <w:link w:val="BalloonTextChar"/>
    <w:unhideWhenUsed/>
    <w:rsid w:val="00C613DB"/>
    <w:rPr>
      <w:rFonts w:ascii="Tahoma" w:eastAsia="Calibri" w:hAnsi="Tahoma"/>
      <w:sz w:val="16"/>
      <w:szCs w:val="16"/>
    </w:rPr>
  </w:style>
  <w:style w:type="paragraph" w:styleId="BodyTextIndent">
    <w:name w:val="Body Text Indent"/>
    <w:basedOn w:val="Normal"/>
    <w:link w:val="BodyTextIndentChar"/>
    <w:rsid w:val="00C613DB"/>
    <w:pPr>
      <w:ind w:left="720"/>
      <w:jc w:val="both"/>
    </w:pPr>
    <w:rPr>
      <w:rFonts w:ascii="Calibri" w:eastAsia="Calibri" w:hAnsi="Calibri"/>
    </w:rPr>
  </w:style>
  <w:style w:type="paragraph" w:styleId="BodyText2">
    <w:name w:val="Body Text 2"/>
    <w:basedOn w:val="Normal"/>
    <w:link w:val="BodyText2Char"/>
    <w:uiPriority w:val="99"/>
    <w:unhideWhenUsed/>
    <w:rsid w:val="00C613DB"/>
    <w:pPr>
      <w:spacing w:after="120" w:line="480" w:lineRule="auto"/>
    </w:pPr>
  </w:style>
  <w:style w:type="paragraph" w:styleId="Footer">
    <w:name w:val="footer"/>
    <w:basedOn w:val="Normal"/>
    <w:link w:val="FooterChar"/>
    <w:uiPriority w:val="99"/>
    <w:rsid w:val="00C613DB"/>
    <w:pPr>
      <w:tabs>
        <w:tab w:val="center" w:pos="4320"/>
        <w:tab w:val="right" w:pos="8640"/>
      </w:tabs>
    </w:pPr>
  </w:style>
  <w:style w:type="paragraph" w:styleId="BodyText">
    <w:name w:val="Body Text"/>
    <w:basedOn w:val="Normal"/>
    <w:link w:val="BodyTextChar"/>
    <w:rsid w:val="00C613DB"/>
    <w:pPr>
      <w:spacing w:after="120"/>
    </w:pPr>
    <w:rPr>
      <w:rFonts w:ascii="Calibri" w:eastAsia="Calibri" w:hAnsi="Calibri"/>
    </w:rPr>
  </w:style>
  <w:style w:type="paragraph" w:styleId="BodyTextIndent2">
    <w:name w:val="Body Text Indent 2"/>
    <w:basedOn w:val="Normal"/>
    <w:link w:val="BodyTextIndent2Char"/>
    <w:rsid w:val="00C613DB"/>
    <w:pPr>
      <w:ind w:left="1440"/>
      <w:jc w:val="both"/>
    </w:pPr>
  </w:style>
  <w:style w:type="paragraph" w:styleId="BodyTextIndent3">
    <w:name w:val="Body Text Indent 3"/>
    <w:basedOn w:val="Normal"/>
    <w:link w:val="BodyTextIndent3Char"/>
    <w:rsid w:val="00C613DB"/>
    <w:pPr>
      <w:ind w:left="1737" w:hanging="297"/>
      <w:jc w:val="both"/>
    </w:pPr>
  </w:style>
  <w:style w:type="paragraph" w:styleId="Header">
    <w:name w:val="header"/>
    <w:basedOn w:val="Normal"/>
    <w:link w:val="HeaderChar"/>
    <w:uiPriority w:val="99"/>
    <w:rsid w:val="00C613DB"/>
    <w:pPr>
      <w:tabs>
        <w:tab w:val="center" w:pos="4320"/>
        <w:tab w:val="right" w:pos="8640"/>
      </w:tabs>
    </w:pPr>
  </w:style>
  <w:style w:type="paragraph" w:styleId="ListBullet">
    <w:name w:val="List Bullet"/>
    <w:basedOn w:val="Normal"/>
    <w:rsid w:val="00C613DB"/>
    <w:pPr>
      <w:ind w:left="5245"/>
      <w:jc w:val="center"/>
    </w:pPr>
    <w:rPr>
      <w:szCs w:val="20"/>
    </w:rPr>
  </w:style>
  <w:style w:type="paragraph" w:styleId="Title">
    <w:name w:val="Title"/>
    <w:basedOn w:val="Normal"/>
    <w:link w:val="TitleChar"/>
    <w:qFormat/>
    <w:rsid w:val="00C613DB"/>
    <w:pPr>
      <w:tabs>
        <w:tab w:val="left" w:pos="1080"/>
      </w:tabs>
      <w:spacing w:line="360" w:lineRule="auto"/>
      <w:ind w:left="1080" w:hanging="720"/>
      <w:jc w:val="center"/>
    </w:pPr>
    <w:rPr>
      <w:b/>
      <w:bCs/>
    </w:rPr>
  </w:style>
  <w:style w:type="paragraph" w:styleId="NormalWeb">
    <w:name w:val="Normal (Web)"/>
    <w:basedOn w:val="Normal"/>
    <w:uiPriority w:val="99"/>
    <w:rsid w:val="00C613DB"/>
    <w:pPr>
      <w:spacing w:before="100" w:beforeAutospacing="1" w:after="100" w:afterAutospacing="1"/>
    </w:pPr>
    <w:rPr>
      <w:lang w:val="en-SG" w:eastAsia="en-SG"/>
    </w:rPr>
  </w:style>
  <w:style w:type="paragraph" w:customStyle="1" w:styleId="CM41">
    <w:name w:val="CM41"/>
    <w:basedOn w:val="Default"/>
    <w:next w:val="Default"/>
    <w:uiPriority w:val="99"/>
    <w:rsid w:val="00C613DB"/>
    <w:pPr>
      <w:widowControl w:val="0"/>
      <w:spacing w:after="275"/>
    </w:pPr>
    <w:rPr>
      <w:rFonts w:ascii="Arial" w:hAnsi="Arial" w:cs="Arial"/>
      <w:color w:val="auto"/>
      <w:lang w:val="id-ID" w:eastAsia="id-ID"/>
    </w:rPr>
  </w:style>
  <w:style w:type="paragraph" w:customStyle="1" w:styleId="CM39">
    <w:name w:val="CM39"/>
    <w:basedOn w:val="Default"/>
    <w:next w:val="Default"/>
    <w:uiPriority w:val="99"/>
    <w:rsid w:val="00C613DB"/>
    <w:pPr>
      <w:widowControl w:val="0"/>
      <w:spacing w:after="828"/>
    </w:pPr>
    <w:rPr>
      <w:rFonts w:ascii="Arial" w:hAnsi="Arial" w:cs="Arial"/>
      <w:color w:val="auto"/>
      <w:lang w:val="id-ID" w:eastAsia="id-ID"/>
    </w:rPr>
  </w:style>
  <w:style w:type="paragraph" w:customStyle="1" w:styleId="Default">
    <w:name w:val="Default"/>
    <w:rsid w:val="00C613DB"/>
    <w:pPr>
      <w:autoSpaceDE w:val="0"/>
      <w:autoSpaceDN w:val="0"/>
      <w:adjustRightInd w:val="0"/>
    </w:pPr>
    <w:rPr>
      <w:rFonts w:ascii="Times New Roman" w:eastAsia="Times New Roman" w:hAnsi="Times New Roman"/>
      <w:color w:val="000000"/>
      <w:sz w:val="24"/>
      <w:szCs w:val="24"/>
    </w:rPr>
  </w:style>
  <w:style w:type="paragraph" w:customStyle="1" w:styleId="CM24">
    <w:name w:val="CM24"/>
    <w:basedOn w:val="Default"/>
    <w:next w:val="Default"/>
    <w:uiPriority w:val="99"/>
    <w:rsid w:val="00C613DB"/>
    <w:pPr>
      <w:widowControl w:val="0"/>
      <w:spacing w:line="276" w:lineRule="atLeast"/>
    </w:pPr>
    <w:rPr>
      <w:rFonts w:ascii="Arial" w:hAnsi="Arial" w:cs="Arial"/>
      <w:color w:val="auto"/>
      <w:lang w:val="id-ID" w:eastAsia="id-ID"/>
    </w:rPr>
  </w:style>
  <w:style w:type="paragraph" w:customStyle="1" w:styleId="CM36">
    <w:name w:val="CM36"/>
    <w:basedOn w:val="Normal"/>
    <w:next w:val="Normal"/>
    <w:uiPriority w:val="99"/>
    <w:rsid w:val="00C613DB"/>
    <w:pPr>
      <w:widowControl w:val="0"/>
      <w:autoSpaceDE w:val="0"/>
      <w:autoSpaceDN w:val="0"/>
      <w:adjustRightInd w:val="0"/>
      <w:spacing w:after="275"/>
    </w:pPr>
    <w:rPr>
      <w:rFonts w:ascii="Arial" w:hAnsi="Arial" w:cs="Arial"/>
      <w:lang w:val="id-ID" w:eastAsia="id-ID"/>
    </w:rPr>
  </w:style>
  <w:style w:type="paragraph" w:customStyle="1" w:styleId="CM30">
    <w:name w:val="CM30"/>
    <w:basedOn w:val="Default"/>
    <w:next w:val="Default"/>
    <w:uiPriority w:val="99"/>
    <w:rsid w:val="00C613DB"/>
    <w:pPr>
      <w:widowControl w:val="0"/>
    </w:pPr>
    <w:rPr>
      <w:rFonts w:ascii="Arial" w:hAnsi="Arial" w:cs="Arial"/>
      <w:color w:val="auto"/>
      <w:lang w:val="id-ID" w:eastAsia="id-ID"/>
    </w:rPr>
  </w:style>
  <w:style w:type="paragraph" w:styleId="NoSpacing">
    <w:name w:val="No Spacing"/>
    <w:link w:val="NoSpacingChar"/>
    <w:uiPriority w:val="1"/>
    <w:qFormat/>
    <w:rsid w:val="00C613DB"/>
    <w:rPr>
      <w:rFonts w:eastAsia="Times New Roman"/>
      <w:sz w:val="22"/>
      <w:szCs w:val="22"/>
      <w:lang w:val="en-US" w:eastAsia="en-US"/>
    </w:rPr>
  </w:style>
  <w:style w:type="paragraph" w:customStyle="1" w:styleId="CM40">
    <w:name w:val="CM40"/>
    <w:basedOn w:val="Default"/>
    <w:next w:val="Default"/>
    <w:uiPriority w:val="99"/>
    <w:rsid w:val="00C613DB"/>
    <w:pPr>
      <w:widowControl w:val="0"/>
      <w:spacing w:after="375"/>
    </w:pPr>
    <w:rPr>
      <w:rFonts w:ascii="Arial" w:hAnsi="Arial" w:cs="Arial"/>
      <w:color w:val="auto"/>
      <w:lang w:val="id-ID" w:eastAsia="id-ID"/>
    </w:rPr>
  </w:style>
  <w:style w:type="paragraph" w:customStyle="1" w:styleId="CM1">
    <w:name w:val="CM1"/>
    <w:basedOn w:val="Default"/>
    <w:next w:val="Default"/>
    <w:uiPriority w:val="99"/>
    <w:rsid w:val="00C613DB"/>
    <w:pPr>
      <w:widowControl w:val="0"/>
      <w:spacing w:line="276" w:lineRule="atLeast"/>
    </w:pPr>
    <w:rPr>
      <w:rFonts w:ascii="Arial" w:hAnsi="Arial" w:cs="Arial"/>
      <w:color w:val="auto"/>
      <w:lang w:val="id-ID" w:eastAsia="id-ID"/>
    </w:rPr>
  </w:style>
  <w:style w:type="paragraph" w:customStyle="1" w:styleId="CM37">
    <w:name w:val="CM37"/>
    <w:basedOn w:val="Default"/>
    <w:next w:val="Default"/>
    <w:uiPriority w:val="99"/>
    <w:rsid w:val="00C613DB"/>
    <w:pPr>
      <w:widowControl w:val="0"/>
      <w:spacing w:after="550"/>
    </w:pPr>
    <w:rPr>
      <w:rFonts w:ascii="Arial" w:hAnsi="Arial" w:cs="Arial"/>
      <w:color w:val="auto"/>
      <w:lang w:val="id-ID" w:eastAsia="id-ID"/>
    </w:rPr>
  </w:style>
  <w:style w:type="paragraph" w:customStyle="1" w:styleId="Style">
    <w:name w:val="Style"/>
    <w:rsid w:val="00C613DB"/>
    <w:pPr>
      <w:widowControl w:val="0"/>
      <w:autoSpaceDE w:val="0"/>
      <w:autoSpaceDN w:val="0"/>
      <w:adjustRightInd w:val="0"/>
    </w:pPr>
    <w:rPr>
      <w:rFonts w:ascii="Arial" w:eastAsia="Times New Roman" w:hAnsi="Arial" w:cs="Arial"/>
      <w:sz w:val="24"/>
      <w:szCs w:val="24"/>
      <w:lang w:val="en-US" w:eastAsia="en-US"/>
    </w:rPr>
  </w:style>
  <w:style w:type="paragraph" w:customStyle="1" w:styleId="Style9">
    <w:name w:val="Style 9"/>
    <w:uiPriority w:val="99"/>
    <w:rsid w:val="00C613DB"/>
    <w:pPr>
      <w:widowControl w:val="0"/>
      <w:autoSpaceDE w:val="0"/>
      <w:autoSpaceDN w:val="0"/>
      <w:spacing w:before="72" w:line="280" w:lineRule="auto"/>
      <w:ind w:left="216"/>
      <w:jc w:val="both"/>
    </w:pPr>
    <w:rPr>
      <w:rFonts w:ascii="Verdana" w:eastAsia="Times New Roman" w:hAnsi="Verdana" w:cs="Verdana"/>
      <w:lang w:val="en-US" w:eastAsia="en-US"/>
    </w:rPr>
  </w:style>
  <w:style w:type="paragraph" w:customStyle="1" w:styleId="CM8">
    <w:name w:val="CM8"/>
    <w:basedOn w:val="Default"/>
    <w:next w:val="Default"/>
    <w:uiPriority w:val="99"/>
    <w:rsid w:val="00C613DB"/>
    <w:pPr>
      <w:widowControl w:val="0"/>
      <w:spacing w:line="276" w:lineRule="atLeast"/>
    </w:pPr>
    <w:rPr>
      <w:rFonts w:ascii="Arial" w:hAnsi="Arial" w:cs="Arial"/>
      <w:color w:val="auto"/>
      <w:lang w:val="id-ID" w:eastAsia="id-ID"/>
    </w:rPr>
  </w:style>
  <w:style w:type="paragraph" w:customStyle="1" w:styleId="CM17">
    <w:name w:val="CM17"/>
    <w:basedOn w:val="Default"/>
    <w:next w:val="Default"/>
    <w:uiPriority w:val="99"/>
    <w:rsid w:val="00C613DB"/>
    <w:pPr>
      <w:widowControl w:val="0"/>
      <w:spacing w:line="276" w:lineRule="atLeast"/>
    </w:pPr>
    <w:rPr>
      <w:rFonts w:ascii="Arial" w:hAnsi="Arial" w:cs="Arial"/>
      <w:color w:val="auto"/>
      <w:lang w:val="id-ID" w:eastAsia="id-ID"/>
    </w:rPr>
  </w:style>
  <w:style w:type="paragraph" w:customStyle="1" w:styleId="CM20">
    <w:name w:val="CM20"/>
    <w:basedOn w:val="Default"/>
    <w:next w:val="Default"/>
    <w:uiPriority w:val="99"/>
    <w:rsid w:val="00C613DB"/>
    <w:pPr>
      <w:widowControl w:val="0"/>
      <w:spacing w:line="276" w:lineRule="atLeast"/>
    </w:pPr>
    <w:rPr>
      <w:rFonts w:ascii="Arial" w:hAnsi="Arial" w:cs="Arial"/>
      <w:color w:val="auto"/>
      <w:lang w:val="id-ID" w:eastAsia="id-ID"/>
    </w:rPr>
  </w:style>
  <w:style w:type="paragraph" w:customStyle="1" w:styleId="CM38">
    <w:name w:val="CM38"/>
    <w:basedOn w:val="Default"/>
    <w:next w:val="Default"/>
    <w:uiPriority w:val="99"/>
    <w:rsid w:val="00C613DB"/>
    <w:pPr>
      <w:widowControl w:val="0"/>
      <w:spacing w:after="1105"/>
    </w:pPr>
    <w:rPr>
      <w:rFonts w:ascii="Arial" w:hAnsi="Arial" w:cs="Arial"/>
      <w:color w:val="auto"/>
      <w:lang w:val="id-ID" w:eastAsia="id-ID"/>
    </w:rPr>
  </w:style>
  <w:style w:type="paragraph" w:customStyle="1" w:styleId="CM12">
    <w:name w:val="CM12"/>
    <w:basedOn w:val="Default"/>
    <w:next w:val="Default"/>
    <w:uiPriority w:val="99"/>
    <w:rsid w:val="00C613DB"/>
    <w:pPr>
      <w:widowControl w:val="0"/>
      <w:spacing w:line="276" w:lineRule="atLeast"/>
    </w:pPr>
    <w:rPr>
      <w:rFonts w:ascii="Arial" w:hAnsi="Arial" w:cs="Arial"/>
      <w:color w:val="auto"/>
      <w:lang w:val="id-ID" w:eastAsia="id-ID"/>
    </w:rPr>
  </w:style>
  <w:style w:type="paragraph" w:customStyle="1" w:styleId="TableParagraph">
    <w:name w:val="Table Paragraph"/>
    <w:basedOn w:val="Normal"/>
    <w:uiPriority w:val="1"/>
    <w:qFormat/>
    <w:rsid w:val="00C613DB"/>
    <w:rPr>
      <w:lang w:val="id-ID" w:eastAsia="id-ID"/>
    </w:rPr>
  </w:style>
  <w:style w:type="paragraph" w:styleId="ListParagraph">
    <w:name w:val="List Paragraph"/>
    <w:basedOn w:val="Normal"/>
    <w:link w:val="ListParagraphChar"/>
    <w:uiPriority w:val="99"/>
    <w:qFormat/>
    <w:rsid w:val="00C613DB"/>
    <w:pPr>
      <w:spacing w:after="200" w:line="276" w:lineRule="auto"/>
      <w:ind w:left="720"/>
      <w:contextualSpacing/>
      <w:jc w:val="both"/>
    </w:pPr>
    <w:rPr>
      <w:rFonts w:ascii="Calibri" w:eastAsia="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310622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10</Pages>
  <Words>2553</Words>
  <Characters>14556</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LAKIP DISNAKERTRANS 2017</vt:lpstr>
    </vt:vector>
  </TitlesOfParts>
  <Company>Hewlett-Packard</Company>
  <LinksUpToDate>false</LinksUpToDate>
  <CharactersWithSpaces>17075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LAKIP DISNAKERTRANS 2017</dc:title>
  <dc:creator>windows 8</dc:creator>
  <cp:lastModifiedBy>HP</cp:lastModifiedBy>
  <cp:revision>5</cp:revision>
  <cp:lastPrinted>2019-04-21T18:33:00Z</cp:lastPrinted>
  <dcterms:created xsi:type="dcterms:W3CDTF">2020-02-02T13:42:00Z</dcterms:created>
  <dcterms:modified xsi:type="dcterms:W3CDTF">2020-02-04T00:54:00Z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1033-10.2.0.7635</vt:lpwstr>
  </property>
</Properties>
</file>